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4"/>
        <w:spacing w:line="240" w:lineRule="auto"/>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12446000</wp:posOffset>
            </wp:positionV>
            <wp:extent cx="4826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292100"/>
                    </a:xfrm>
                    <a:prstGeom prst="rect">
                      <a:avLst/>
                    </a:prstGeom>
                  </pic:spPr>
                </pic:pic>
              </a:graphicData>
            </a:graphic>
          </wp:anchor>
        </w:drawing>
      </w:r>
      <w:r>
        <w:rPr>
          <w:rFonts w:hint="default" w:ascii="Times New Roman" w:hAnsi="Times New Roman" w:eastAsia="宋体" w:cs="Times New Roman"/>
          <w:b/>
          <w:color w:val="000000"/>
        </w:rPr>
        <w:t>陕西省西安铁一中滨河学校 2022-2023学年九年级上学期第一次月考英语</w:t>
      </w:r>
      <w:r>
        <w:rPr>
          <w:rFonts w:hint="default" w:ascii="Times New Roman" w:hAnsi="Times New Roman" w:eastAsia="宋体" w:cs="Times New Roman"/>
          <w:b/>
          <w:color w:val="000000"/>
          <w:lang w:eastAsia="zh-CN"/>
        </w:rPr>
        <w:t>试题</w:t>
      </w:r>
    </w:p>
    <w:p>
      <w:pPr>
        <w:pStyle w:val="166"/>
        <w:spacing w:before="133" w:line="240" w:lineRule="auto"/>
        <w:jc w:val="center"/>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 xml:space="preserve">（考试时间：100分钟满分120分） </w:t>
      </w:r>
    </w:p>
    <w:p>
      <w:pPr>
        <w:pStyle w:val="166"/>
        <w:spacing w:before="133" w:line="240" w:lineRule="auto"/>
        <w:jc w:val="both"/>
        <w:rPr>
          <w:rFonts w:hint="default" w:ascii="Times New Roman" w:hAnsi="Times New Roman" w:eastAsia="宋体" w:cs="Times New Roman"/>
          <w:b w:val="0"/>
          <w:color w:val="000000"/>
          <w:lang w:eastAsia="zh-CN"/>
        </w:rPr>
      </w:pPr>
      <w:r>
        <w:rPr>
          <w:rFonts w:hint="default" w:ascii="Times New Roman" w:hAnsi="Times New Roman" w:eastAsia="宋体" w:cs="Times New Roman"/>
          <w:b w:val="0"/>
          <w:color w:val="000000"/>
        </w:rPr>
        <w:t>第一部分（听力共30分）</w:t>
      </w:r>
      <w:r>
        <w:rPr>
          <w:rFonts w:hint="default" w:ascii="Times New Roman" w:hAnsi="Times New Roman" w:eastAsia="宋体" w:cs="Times New Roman"/>
          <w:b w:val="0"/>
          <w:color w:val="000000"/>
          <w:lang w:eastAsia="zh-CN"/>
        </w:rPr>
        <w:t>略</w:t>
      </w:r>
    </w:p>
    <w:p>
      <w:pPr>
        <w:pStyle w:val="166"/>
        <w:spacing w:before="240" w:line="240" w:lineRule="auto"/>
        <w:jc w:val="center"/>
        <w:rPr>
          <w:rFonts w:hint="default" w:ascii="Times New Roman" w:hAnsi="Times New Roman" w:eastAsia="宋体" w:cs="Times New Roman"/>
        </w:rPr>
      </w:pPr>
      <w:r>
        <w:rPr>
          <w:rFonts w:hint="default" w:ascii="Times New Roman" w:hAnsi="Times New Roman" w:eastAsia="宋体" w:cs="Times New Roman"/>
          <w:b/>
          <w:color w:val="000000"/>
        </w:rPr>
        <w:t>第二部分（笔试共90分）</w:t>
      </w:r>
    </w:p>
    <w:p>
      <w:pPr>
        <w:pStyle w:val="166"/>
        <w:spacing w:line="240" w:lineRule="auto"/>
        <w:ind w:left="0" w:firstLine="0"/>
        <w:jc w:val="both"/>
        <w:rPr>
          <w:rFonts w:hint="default" w:ascii="Times New Roman" w:hAnsi="Times New Roman" w:eastAsia="宋体" w:cs="Times New Roman"/>
        </w:rPr>
      </w:pPr>
      <w:r>
        <w:rPr>
          <w:rFonts w:hint="default" w:ascii="Times New Roman" w:hAnsi="Times New Roman" w:eastAsia="宋体" w:cs="Times New Roman"/>
          <w:b/>
          <w:color w:val="000000"/>
        </w:rPr>
        <w:t>I</w:t>
      </w:r>
      <w:r>
        <w:rPr>
          <w:rFonts w:hint="eastAsia" w:hAnsi="Times New Roman" w:eastAsia="宋体" w:cs="Times New Roman"/>
          <w:b/>
          <w:color w:val="000000"/>
          <w:lang w:val="en-US" w:eastAsia="zh-CN"/>
        </w:rPr>
        <w:t>II</w:t>
      </w:r>
      <w:r>
        <w:rPr>
          <w:rFonts w:hint="default" w:ascii="Times New Roman" w:hAnsi="Times New Roman" w:eastAsia="宋体" w:cs="Times New Roman"/>
          <w:b/>
          <w:color w:val="000000"/>
        </w:rPr>
        <w:t>.完形填空（共20小题，计20分）</w:t>
      </w:r>
    </w:p>
    <w:p>
      <w:pPr>
        <w:pStyle w:val="166"/>
        <w:spacing w:line="240" w:lineRule="auto"/>
        <w:ind w:left="0" w:firstLine="428"/>
        <w:jc w:val="both"/>
        <w:rPr>
          <w:rFonts w:hint="default" w:ascii="Times New Roman" w:hAnsi="Times New Roman" w:eastAsia="宋体" w:cs="Times New Roman"/>
        </w:rPr>
      </w:pPr>
      <w:r>
        <w:rPr>
          <w:rFonts w:hint="default" w:ascii="Times New Roman" w:hAnsi="Times New Roman" w:eastAsia="宋体" w:cs="Times New Roman"/>
          <w:b w:val="0"/>
          <w:color w:val="000000"/>
        </w:rPr>
        <w:t>第一节：阅读下面短文，按照句子结构的语法性和上下文连贯的要求，从各小题的四个选项中选出一个最佳答案，使短文连贯完整。</w:t>
      </w:r>
    </w:p>
    <w:p>
      <w:pPr>
        <w:pStyle w:val="166"/>
        <w:spacing w:line="240" w:lineRule="auto"/>
        <w:ind w:left="197" w:firstLine="428"/>
        <w:jc w:val="both"/>
        <w:rPr>
          <w:rFonts w:hint="default" w:ascii="Times New Roman" w:hAnsi="Times New Roman" w:eastAsia="宋体" w:cs="Times New Roman"/>
        </w:rPr>
      </w:pPr>
      <w:r>
        <w:rPr>
          <w:rFonts w:hint="default" w:ascii="Times New Roman" w:hAnsi="Times New Roman" w:eastAsia="宋体" w:cs="Times New Roman"/>
          <w:b w:val="0"/>
          <w:color w:val="000000"/>
        </w:rPr>
        <w:t>Eric Weihenmayer is as brave as every mountain climber. In 2001, he made his way</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21</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 the top of Qomolangma at the age of 33? He is the first blind person to reach the top of the highest mountain in the world. 22</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_ he is!</w:t>
      </w:r>
    </w:p>
    <w:p>
      <w:pPr>
        <w:pStyle w:val="166"/>
        <w:spacing w:line="240" w:lineRule="auto"/>
        <w:ind w:left="197" w:firstLine="428"/>
        <w:jc w:val="both"/>
        <w:rPr>
          <w:rFonts w:hint="default" w:ascii="Times New Roman" w:hAnsi="Times New Roman" w:eastAsia="宋体" w:cs="Times New Roman"/>
        </w:rPr>
      </w:pPr>
      <w:r>
        <w:rPr>
          <w:rFonts w:hint="default" w:ascii="Times New Roman" w:hAnsi="Times New Roman" w:eastAsia="宋体" w:cs="Times New Roman"/>
          <w:b w:val="0"/>
          <w:color w:val="000000"/>
        </w:rPr>
        <w:t>Eri</w:t>
      </w:r>
      <w:r>
        <w:rPr>
          <w:rFonts w:hint="default" w:ascii="Times New Roman" w:hAnsi="Times New Roman" w:eastAsia="宋体" w:cs="Times New Roman"/>
          <w:b w:val="0"/>
          <w:color w:val="000000"/>
          <w:lang w:val="en-US" w:eastAsia="zh-CN"/>
        </w:rPr>
        <w:t>c</w:t>
      </w:r>
      <w:r>
        <w:rPr>
          <w:rFonts w:hint="default" w:ascii="Times New Roman" w:hAnsi="Times New Roman" w:eastAsia="宋体" w:cs="Times New Roman"/>
          <w:b w:val="0"/>
          <w:color w:val="000000"/>
        </w:rPr>
        <w:t xml:space="preserve"> became blind in his early teens At </w:t>
      </w:r>
      <w:r>
        <w:rPr>
          <w:rFonts w:hint="default" w:ascii="Times New Roman" w:hAnsi="Times New Roman" w:eastAsia="宋体" w:cs="Times New Roman"/>
          <w:b w:val="0"/>
          <w:color w:val="000000"/>
          <w:lang w:eastAsia="zh-CN"/>
        </w:rPr>
        <w:t>first</w:t>
      </w:r>
      <w:r>
        <w:rPr>
          <w:rFonts w:hint="default" w:ascii="Times New Roman" w:hAnsi="Times New Roman" w:eastAsia="宋体" w:cs="Times New Roman"/>
          <w:b w:val="0"/>
          <w:color w:val="000000"/>
        </w:rPr>
        <w:t xml:space="preserve">, he </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23</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_ to accent he was blind, but finally he came to accept his disability. He couldn't play sports as he used to. He would never be able to play basketball or catch a football again. But 24</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__ </w:t>
      </w:r>
      <w:r>
        <w:rPr>
          <w:rFonts w:hint="default" w:ascii="Times New Roman" w:hAnsi="Times New Roman" w:eastAsia="宋体" w:cs="Times New Roman"/>
          <w:b w:val="0"/>
          <w:color w:val="000000"/>
          <w:lang w:eastAsia="zh-CN"/>
        </w:rPr>
        <w:t>next</w:t>
      </w:r>
      <w:r>
        <w:rPr>
          <w:rFonts w:hint="default" w:ascii="Times New Roman" w:hAnsi="Times New Roman" w:eastAsia="宋体" w:cs="Times New Roman"/>
          <w:b w:val="0"/>
          <w:color w:val="000000"/>
          <w:lang w:val="en-US" w:eastAsia="zh-CN"/>
        </w:rPr>
        <w:t>.</w:t>
      </w:r>
      <w:r>
        <w:rPr>
          <w:rFonts w:hint="default" w:ascii="Times New Roman" w:hAnsi="Times New Roman" w:eastAsia="宋体" w:cs="Times New Roman"/>
          <w:b w:val="0"/>
          <w:color w:val="000000"/>
        </w:rPr>
        <w:t xml:space="preserve"> He became interested in rock climbing</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25_</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_ he was sixteen. Later, he started to climb mountains. The climbers of his climbing team said that Eric wasn't different from a normal climber. As a matter of fact, he26</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 by his coach strictly all the time even if he was blind.</w:t>
      </w:r>
    </w:p>
    <w:p>
      <w:pPr>
        <w:pStyle w:val="166"/>
        <w:spacing w:line="240" w:lineRule="auto"/>
        <w:ind w:left="0" w:firstLine="639"/>
        <w:jc w:val="both"/>
        <w:rPr>
          <w:rFonts w:hint="default" w:ascii="Times New Roman" w:hAnsi="Times New Roman" w:eastAsia="宋体" w:cs="Times New Roman"/>
        </w:rPr>
      </w:pPr>
      <w:r>
        <w:rPr>
          <w:rFonts w:hint="default" w:ascii="Times New Roman" w:hAnsi="Times New Roman" w:eastAsia="宋体" w:cs="Times New Roman"/>
          <w:b w:val="0"/>
          <w:color w:val="000000"/>
        </w:rPr>
        <w:t>Climbing Qomolangma was a challenge for every climber in his team.</w:t>
      </w:r>
    </w:p>
    <w:p>
      <w:pPr>
        <w:pStyle w:val="166"/>
        <w:spacing w:line="240" w:lineRule="auto"/>
        <w:ind w:left="197" w:firstLine="428"/>
        <w:jc w:val="both"/>
        <w:rPr>
          <w:rFonts w:hint="default" w:ascii="Times New Roman" w:hAnsi="Times New Roman" w:eastAsia="宋体" w:cs="Times New Roman"/>
        </w:rPr>
      </w:pPr>
      <w:r>
        <w:rPr>
          <w:rFonts w:hint="default" w:ascii="Times New Roman" w:hAnsi="Times New Roman" w:eastAsia="宋体" w:cs="Times New Roman"/>
          <w:b w:val="0"/>
          <w:color w:val="000000"/>
        </w:rPr>
        <w:t>The reaction</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(反应) to the mountain air for Eric was the same as it was for his teammates: the short of oxygen(氧气)</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caused the heart to beat more slowly than usual,and the brain did not work 27_</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_. </w:t>
      </w:r>
      <w:r>
        <w:rPr>
          <w:rFonts w:hint="default" w:ascii="Times New Roman" w:hAnsi="Times New Roman" w:eastAsia="宋体" w:cs="Times New Roman"/>
          <w:b w:val="0"/>
          <w:color w:val="000000"/>
          <w:lang w:eastAsia="zh-CN"/>
        </w:rPr>
        <w:t>However</w:t>
      </w:r>
      <w:r>
        <w:rPr>
          <w:rFonts w:hint="default" w:ascii="Times New Roman" w:hAnsi="Times New Roman" w:eastAsia="宋体" w:cs="Times New Roman"/>
          <w:b w:val="0"/>
          <w:color w:val="000000"/>
        </w:rPr>
        <w:t>, they all succeeded finally. As Erik hoped, his success changed 28</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 people</w:t>
      </w:r>
      <w:r>
        <w:rPr>
          <w:rFonts w:hint="default" w:ascii="Times New Roman" w:hAnsi="Times New Roman" w:eastAsia="宋体" w:cs="Times New Roman"/>
          <w:b w:val="0"/>
          <w:color w:val="000000"/>
          <w:lang w:val="en-US" w:eastAsia="zh-CN"/>
        </w:rPr>
        <w:t xml:space="preserve"> t</w:t>
      </w:r>
      <w:r>
        <w:rPr>
          <w:rFonts w:hint="default" w:ascii="Times New Roman" w:hAnsi="Times New Roman" w:eastAsia="宋体" w:cs="Times New Roman"/>
          <w:b w:val="0"/>
          <w:color w:val="000000"/>
        </w:rPr>
        <w:t>hought about the blind.</w:t>
      </w:r>
    </w:p>
    <w:p>
      <w:pPr>
        <w:pStyle w:val="166"/>
        <w:spacing w:line="240" w:lineRule="auto"/>
        <w:ind w:left="197" w:firstLine="428"/>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Climbing Qomolangma is</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29_</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_ achievement for any mountain climber, so Eric Weihenmayer is proud of himself. He never allows his disability 30</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__ him. For him, </w:t>
      </w:r>
      <w:r>
        <w:rPr>
          <w:rFonts w:hint="default" w:ascii="Times New Roman" w:hAnsi="Times New Roman" w:eastAsia="宋体" w:cs="Times New Roman"/>
          <w:b w:val="0"/>
          <w:color w:val="000000"/>
          <w:lang w:eastAsia="zh-CN"/>
        </w:rPr>
        <w:t>disability</w:t>
      </w:r>
      <w:r>
        <w:rPr>
          <w:rFonts w:hint="default" w:ascii="Times New Roman" w:hAnsi="Times New Roman" w:eastAsia="宋体" w:cs="Times New Roman"/>
          <w:b w:val="0"/>
          <w:color w:val="000000"/>
        </w:rPr>
        <w:t xml:space="preserve"> just means possibility.</w:t>
      </w:r>
    </w:p>
    <w:tbl>
      <w:tblPr>
        <w:tblStyle w:val="35"/>
        <w:tblpPr w:leftFromText="180" w:rightFromText="180" w:vertAnchor="text" w:horzAnchor="page" w:tblpX="2257" w:tblpY="544"/>
        <w:tblOverlap w:val="never"/>
        <w:tblW w:w="8035" w:type="dxa"/>
        <w:tblInd w:w="0" w:type="dxa"/>
        <w:tblLayout w:type="fixed"/>
        <w:tblCellMar>
          <w:top w:w="0" w:type="dxa"/>
          <w:left w:w="10" w:type="dxa"/>
          <w:bottom w:w="0" w:type="dxa"/>
          <w:right w:w="10" w:type="dxa"/>
        </w:tblCellMar>
      </w:tblPr>
      <w:tblGrid>
        <w:gridCol w:w="3053"/>
        <w:gridCol w:w="1439"/>
        <w:gridCol w:w="1847"/>
        <w:gridCol w:w="247"/>
        <w:gridCol w:w="1449"/>
      </w:tblGrid>
      <w:tr>
        <w:tblPrEx>
          <w:tblLayout w:type="fixed"/>
          <w:tblCellMar>
            <w:top w:w="0" w:type="dxa"/>
            <w:left w:w="10" w:type="dxa"/>
            <w:bottom w:w="0" w:type="dxa"/>
            <w:right w:w="10" w:type="dxa"/>
          </w:tblCellMar>
        </w:tblPrEx>
        <w:trPr>
          <w:trHeight w:val="272" w:hRule="exact"/>
        </w:trPr>
        <w:tc>
          <w:tcPr>
            <w:tcW w:w="4492" w:type="dxa"/>
            <w:gridSpan w:val="2"/>
            <w:shd w:val="clear" w:color="auto" w:fill="FFFFFF"/>
            <w:vAlign w:val="top"/>
          </w:tcPr>
          <w:p>
            <w:pPr>
              <w:pStyle w:val="167"/>
              <w:keepNext w:val="0"/>
              <w:keepLines w:val="0"/>
              <w:widowControl w:val="0"/>
              <w:shd w:val="clear" w:color="auto" w:fill="auto"/>
              <w:tabs>
                <w:tab w:val="left" w:pos="1791"/>
              </w:tabs>
              <w:bidi w:val="0"/>
              <w:spacing w:before="0" w:after="0" w:line="240" w:lineRule="auto"/>
              <w:ind w:left="0" w:right="0" w:firstLine="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21.</w:t>
            </w:r>
            <w:r>
              <w:rPr>
                <w:rFonts w:hint="default" w:ascii="Times New Roman" w:hAnsi="Times New Roman" w:eastAsia="宋体" w:cs="Times New Roman"/>
                <w:color w:val="000000"/>
                <w:spacing w:val="0"/>
                <w:w w:val="100"/>
                <w:position w:val="0"/>
                <w:sz w:val="21"/>
                <w:szCs w:val="21"/>
                <w:highlight w:val="none"/>
                <w:lang w:val="en-US" w:eastAsia="zh-CN" w:bidi="en-US"/>
              </w:rPr>
              <w:t xml:space="preserve"> </w:t>
            </w:r>
            <w:r>
              <w:rPr>
                <w:rFonts w:hint="default" w:ascii="Times New Roman" w:hAnsi="Times New Roman" w:eastAsia="宋体" w:cs="Times New Roman"/>
                <w:color w:val="000000"/>
                <w:spacing w:val="0"/>
                <w:w w:val="100"/>
                <w:position w:val="0"/>
                <w:sz w:val="21"/>
                <w:szCs w:val="21"/>
                <w:highlight w:val="none"/>
                <w:lang w:val="en-US" w:eastAsia="en-US" w:bidi="en-US"/>
              </w:rPr>
              <w:t>A.of</w:t>
            </w:r>
            <w:r>
              <w:rPr>
                <w:rFonts w:hint="default" w:ascii="Times New Roman" w:hAnsi="Times New Roman" w:eastAsia="宋体" w:cs="Times New Roman"/>
                <w:color w:val="000000"/>
                <w:spacing w:val="0"/>
                <w:w w:val="100"/>
                <w:position w:val="0"/>
                <w:sz w:val="21"/>
                <w:szCs w:val="21"/>
                <w:highlight w:val="none"/>
                <w:lang w:val="en-US" w:eastAsia="en-US" w:bidi="en-US"/>
              </w:rPr>
              <w:tab/>
            </w:r>
            <w:r>
              <w:rPr>
                <w:rFonts w:hint="default" w:ascii="Times New Roman" w:hAnsi="Times New Roman" w:eastAsia="宋体" w:cs="Times New Roman"/>
                <w:color w:val="000000"/>
                <w:spacing w:val="0"/>
                <w:w w:val="100"/>
                <w:position w:val="0"/>
                <w:sz w:val="21"/>
                <w:szCs w:val="21"/>
                <w:highlight w:val="none"/>
                <w:lang w:val="en-US" w:eastAsia="en-US" w:bidi="en-US"/>
              </w:rPr>
              <w:t>B.to</w:t>
            </w:r>
          </w:p>
        </w:tc>
        <w:tc>
          <w:tcPr>
            <w:tcW w:w="2094"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C. on</w:t>
            </w:r>
          </w:p>
        </w:tc>
        <w:tc>
          <w:tcPr>
            <w:tcW w:w="1449"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D. in</w:t>
            </w:r>
          </w:p>
        </w:tc>
      </w:tr>
      <w:tr>
        <w:tblPrEx>
          <w:tblLayout w:type="fixed"/>
          <w:tblCellMar>
            <w:top w:w="0" w:type="dxa"/>
            <w:left w:w="10" w:type="dxa"/>
            <w:bottom w:w="0" w:type="dxa"/>
            <w:right w:w="10" w:type="dxa"/>
          </w:tblCellMar>
        </w:tblPrEx>
        <w:trPr>
          <w:trHeight w:val="342" w:hRule="exact"/>
        </w:trPr>
        <w:tc>
          <w:tcPr>
            <w:tcW w:w="8035" w:type="dxa"/>
            <w:gridSpan w:val="5"/>
            <w:shd w:val="clear" w:color="auto" w:fill="FFFFFF"/>
            <w:vAlign w:val="bottom"/>
          </w:tcPr>
          <w:p>
            <w:pPr>
              <w:widowControl w:val="0"/>
              <w:numPr>
                <w:ilvl w:val="0"/>
                <w:numId w:val="7"/>
              </w:numPr>
              <w:spacing w:line="240" w:lineRule="auto"/>
              <w:ind w:left="0" w:leftChars="0" w:firstLine="40" w:firstLineChars="0"/>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A. What a great person</w:t>
            </w:r>
          </w:p>
        </w:tc>
      </w:tr>
      <w:tr>
        <w:tblPrEx>
          <w:tblLayout w:type="fixed"/>
          <w:tblCellMar>
            <w:top w:w="0" w:type="dxa"/>
            <w:left w:w="10" w:type="dxa"/>
            <w:bottom w:w="0" w:type="dxa"/>
            <w:right w:w="10" w:type="dxa"/>
          </w:tblCellMar>
        </w:tblPrEx>
        <w:trPr>
          <w:trHeight w:val="239" w:hRule="exact"/>
        </w:trPr>
        <w:tc>
          <w:tcPr>
            <w:tcW w:w="8035" w:type="dxa"/>
            <w:gridSpan w:val="5"/>
            <w:shd w:val="clear" w:color="auto" w:fill="FFFFFF"/>
            <w:vAlign w:val="bottom"/>
          </w:tcPr>
          <w:p>
            <w:pPr>
              <w:widowControl w:val="0"/>
              <w:spacing w:line="240" w:lineRule="auto"/>
              <w:ind w:left="400" w:leftChars="200"/>
              <w:rPr>
                <w:rFonts w:hint="default" w:ascii="Times New Roman" w:hAnsi="Times New Roman" w:eastAsia="宋体" w:cs="Times New Roman"/>
                <w:color w:val="000000"/>
                <w:spacing w:val="0"/>
                <w:w w:val="100"/>
                <w:position w:val="0"/>
                <w:sz w:val="21"/>
                <w:szCs w:val="21"/>
                <w:highlight w:val="none"/>
                <w:lang w:val="en-US" w:eastAsia="en-US" w:bidi="en-US"/>
              </w:rPr>
            </w:pPr>
            <w:r>
              <w:rPr>
                <w:rFonts w:hint="default" w:ascii="Times New Roman" w:hAnsi="Times New Roman" w:eastAsia="宋体" w:cs="Times New Roman"/>
                <w:color w:val="000000"/>
                <w:spacing w:val="0"/>
                <w:w w:val="100"/>
                <w:position w:val="0"/>
                <w:sz w:val="21"/>
                <w:szCs w:val="21"/>
                <w:highlight w:val="none"/>
                <w:lang w:val="en-US" w:eastAsia="en-US" w:bidi="en-US"/>
              </w:rPr>
              <w:t>B. How great person</w:t>
            </w:r>
          </w:p>
        </w:tc>
      </w:tr>
      <w:tr>
        <w:tblPrEx>
          <w:tblLayout w:type="fixed"/>
          <w:tblCellMar>
            <w:top w:w="0" w:type="dxa"/>
            <w:left w:w="10" w:type="dxa"/>
            <w:bottom w:w="0" w:type="dxa"/>
            <w:right w:w="10" w:type="dxa"/>
          </w:tblCellMar>
        </w:tblPrEx>
        <w:trPr>
          <w:trHeight w:val="310" w:hRule="exact"/>
        </w:trPr>
        <w:tc>
          <w:tcPr>
            <w:tcW w:w="8035" w:type="dxa"/>
            <w:gridSpan w:val="5"/>
            <w:shd w:val="clear" w:color="auto" w:fill="FFFFFF"/>
            <w:vAlign w:val="bottom"/>
          </w:tcPr>
          <w:p>
            <w:pPr>
              <w:widowControl w:val="0"/>
              <w:spacing w:line="240" w:lineRule="auto"/>
              <w:ind w:left="400" w:leftChars="200"/>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C. How a great person</w:t>
            </w:r>
          </w:p>
        </w:tc>
      </w:tr>
      <w:tr>
        <w:tblPrEx>
          <w:tblLayout w:type="fixed"/>
          <w:tblCellMar>
            <w:top w:w="0" w:type="dxa"/>
            <w:left w:w="10" w:type="dxa"/>
            <w:bottom w:w="0" w:type="dxa"/>
            <w:right w:w="10" w:type="dxa"/>
          </w:tblCellMar>
        </w:tblPrEx>
        <w:trPr>
          <w:trHeight w:val="300" w:hRule="exact"/>
        </w:trPr>
        <w:tc>
          <w:tcPr>
            <w:tcW w:w="6586" w:type="dxa"/>
            <w:gridSpan w:val="4"/>
            <w:shd w:val="clear" w:color="auto" w:fill="FFFFFF"/>
            <w:vAlign w:val="bottom"/>
          </w:tcPr>
          <w:p>
            <w:pPr>
              <w:pStyle w:val="167"/>
              <w:keepNext w:val="0"/>
              <w:keepLines w:val="0"/>
              <w:widowControl w:val="0"/>
              <w:shd w:val="clear" w:color="auto" w:fill="auto"/>
              <w:bidi w:val="0"/>
              <w:spacing w:before="0" w:after="0" w:line="240" w:lineRule="auto"/>
              <w:ind w:left="400" w:leftChars="200" w:right="0"/>
              <w:jc w:val="left"/>
              <w:rPr>
                <w:rFonts w:hint="default" w:ascii="Times New Roman" w:hAnsi="Times New Roman" w:eastAsia="宋体" w:cs="Times New Roman"/>
                <w:color w:val="000000"/>
                <w:spacing w:val="0"/>
                <w:w w:val="100"/>
                <w:position w:val="0"/>
                <w:sz w:val="21"/>
                <w:szCs w:val="21"/>
                <w:highlight w:val="none"/>
                <w:lang w:val="en-US" w:eastAsia="en-US" w:bidi="en-US"/>
              </w:rPr>
            </w:pPr>
            <w:r>
              <w:rPr>
                <w:rFonts w:hint="default" w:ascii="Times New Roman" w:hAnsi="Times New Roman" w:eastAsia="宋体" w:cs="Times New Roman"/>
                <w:color w:val="000000"/>
                <w:spacing w:val="0"/>
                <w:w w:val="100"/>
                <w:position w:val="0"/>
                <w:sz w:val="21"/>
                <w:szCs w:val="21"/>
                <w:highlight w:val="none"/>
                <w:lang w:val="en-US" w:eastAsia="en-US" w:bidi="en-US"/>
              </w:rPr>
              <w:t>D. What great person</w:t>
            </w:r>
          </w:p>
        </w:tc>
        <w:tc>
          <w:tcPr>
            <w:tcW w:w="1449" w:type="dxa"/>
            <w:shd w:val="clear" w:color="auto" w:fill="FFFFFF"/>
            <w:vAlign w:val="top"/>
          </w:tcPr>
          <w:p>
            <w:pPr>
              <w:widowControl w:val="0"/>
              <w:spacing w:line="240" w:lineRule="auto"/>
              <w:ind w:left="800" w:leftChars="400"/>
              <w:rPr>
                <w:rFonts w:hint="default" w:ascii="Times New Roman" w:hAnsi="Times New Roman" w:eastAsia="宋体" w:cs="Times New Roman"/>
                <w:sz w:val="21"/>
                <w:szCs w:val="21"/>
                <w:highlight w:val="none"/>
              </w:rPr>
            </w:pPr>
          </w:p>
        </w:tc>
      </w:tr>
      <w:tr>
        <w:tblPrEx>
          <w:tblLayout w:type="fixed"/>
          <w:tblCellMar>
            <w:top w:w="0" w:type="dxa"/>
            <w:left w:w="10" w:type="dxa"/>
            <w:bottom w:w="0" w:type="dxa"/>
            <w:right w:w="10" w:type="dxa"/>
          </w:tblCellMar>
        </w:tblPrEx>
        <w:trPr>
          <w:trHeight w:val="316" w:hRule="exact"/>
        </w:trPr>
        <w:tc>
          <w:tcPr>
            <w:tcW w:w="4492" w:type="dxa"/>
            <w:gridSpan w:val="2"/>
            <w:shd w:val="clear" w:color="auto" w:fill="FFFFFF"/>
            <w:vAlign w:val="top"/>
          </w:tcPr>
          <w:p>
            <w:pPr>
              <w:pStyle w:val="167"/>
              <w:keepNext w:val="0"/>
              <w:keepLines w:val="0"/>
              <w:widowControl w:val="0"/>
              <w:shd w:val="clear" w:color="auto" w:fill="auto"/>
              <w:tabs>
                <w:tab w:val="left" w:pos="1772"/>
              </w:tabs>
              <w:bidi w:val="0"/>
              <w:spacing w:before="0" w:after="0" w:line="240" w:lineRule="auto"/>
              <w:ind w:left="0" w:right="0" w:firstLine="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23.A. refuse</w:t>
            </w:r>
            <w:r>
              <w:rPr>
                <w:rFonts w:hint="default" w:ascii="Times New Roman" w:hAnsi="Times New Roman" w:eastAsia="宋体" w:cs="Times New Roman"/>
                <w:color w:val="000000"/>
                <w:spacing w:val="0"/>
                <w:w w:val="100"/>
                <w:position w:val="0"/>
                <w:sz w:val="21"/>
                <w:szCs w:val="21"/>
                <w:highlight w:val="none"/>
                <w:lang w:val="en-US" w:eastAsia="en-US" w:bidi="en-US"/>
              </w:rPr>
              <w:tab/>
            </w:r>
          </w:p>
        </w:tc>
        <w:tc>
          <w:tcPr>
            <w:tcW w:w="2094"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B. refused</w:t>
            </w:r>
          </w:p>
        </w:tc>
        <w:tc>
          <w:tcPr>
            <w:tcW w:w="1449"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rFonts w:hint="default" w:ascii="Times New Roman" w:hAnsi="Times New Roman" w:eastAsia="宋体" w:cs="Times New Roman"/>
                <w:sz w:val="21"/>
                <w:szCs w:val="21"/>
                <w:highlight w:val="none"/>
              </w:rPr>
            </w:pPr>
          </w:p>
        </w:tc>
      </w:tr>
      <w:tr>
        <w:tblPrEx>
          <w:tblLayout w:type="fixed"/>
          <w:tblCellMar>
            <w:top w:w="0" w:type="dxa"/>
            <w:left w:w="10" w:type="dxa"/>
            <w:bottom w:w="0" w:type="dxa"/>
            <w:right w:w="10" w:type="dxa"/>
          </w:tblCellMar>
        </w:tblPrEx>
        <w:trPr>
          <w:trHeight w:val="278" w:hRule="exact"/>
        </w:trPr>
        <w:tc>
          <w:tcPr>
            <w:tcW w:w="4492" w:type="dxa"/>
            <w:gridSpan w:val="2"/>
            <w:shd w:val="clear" w:color="auto" w:fill="FFFFFF"/>
            <w:vAlign w:val="top"/>
          </w:tcPr>
          <w:p>
            <w:pPr>
              <w:pStyle w:val="167"/>
              <w:keepNext w:val="0"/>
              <w:keepLines w:val="0"/>
              <w:widowControl w:val="0"/>
              <w:shd w:val="clear" w:color="auto" w:fill="auto"/>
              <w:tabs>
                <w:tab w:val="left" w:pos="1772"/>
              </w:tabs>
              <w:bidi w:val="0"/>
              <w:spacing w:before="0" w:after="0" w:line="240" w:lineRule="auto"/>
              <w:ind w:right="0" w:firstLine="243" w:firstLineChars="116"/>
              <w:jc w:val="left"/>
              <w:rPr>
                <w:rFonts w:hint="default" w:ascii="Times New Roman" w:hAnsi="Times New Roman" w:eastAsia="宋体" w:cs="Times New Roman"/>
                <w:color w:val="000000"/>
                <w:spacing w:val="0"/>
                <w:w w:val="100"/>
                <w:position w:val="0"/>
                <w:sz w:val="21"/>
                <w:szCs w:val="21"/>
                <w:highlight w:val="none"/>
                <w:lang w:val="en-US" w:eastAsia="en-US" w:bidi="en-US"/>
              </w:rPr>
            </w:pPr>
            <w:r>
              <w:rPr>
                <w:rFonts w:hint="default" w:ascii="Times New Roman" w:hAnsi="Times New Roman" w:eastAsia="宋体" w:cs="Times New Roman"/>
                <w:color w:val="000000"/>
                <w:spacing w:val="0"/>
                <w:w w:val="100"/>
                <w:position w:val="0"/>
                <w:sz w:val="21"/>
                <w:szCs w:val="21"/>
                <w:highlight w:val="none"/>
                <w:lang w:val="en-US" w:eastAsia="en-US" w:bidi="en-US"/>
              </w:rPr>
              <w:t>C. will refuse</w:t>
            </w:r>
          </w:p>
        </w:tc>
        <w:tc>
          <w:tcPr>
            <w:tcW w:w="2094"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color w:val="000000"/>
                <w:spacing w:val="0"/>
                <w:w w:val="100"/>
                <w:position w:val="0"/>
                <w:sz w:val="21"/>
                <w:szCs w:val="21"/>
                <w:highlight w:val="none"/>
                <w:lang w:val="en-US" w:eastAsia="en-US" w:bidi="en-US"/>
              </w:rPr>
            </w:pPr>
            <w:r>
              <w:rPr>
                <w:rFonts w:hint="default" w:ascii="Times New Roman" w:hAnsi="Times New Roman" w:eastAsia="宋体" w:cs="Times New Roman"/>
                <w:color w:val="000000"/>
                <w:spacing w:val="0"/>
                <w:w w:val="100"/>
                <w:position w:val="0"/>
                <w:sz w:val="21"/>
                <w:szCs w:val="21"/>
                <w:highlight w:val="none"/>
                <w:lang w:val="en-US" w:eastAsia="en-US" w:bidi="en-US"/>
              </w:rPr>
              <w:t>D. has refused</w:t>
            </w:r>
          </w:p>
        </w:tc>
        <w:tc>
          <w:tcPr>
            <w:tcW w:w="1449"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rFonts w:hint="default" w:ascii="Times New Roman" w:hAnsi="Times New Roman" w:eastAsia="宋体" w:cs="Times New Roman"/>
                <w:color w:val="000000"/>
                <w:spacing w:val="0"/>
                <w:w w:val="100"/>
                <w:position w:val="0"/>
                <w:sz w:val="21"/>
                <w:szCs w:val="21"/>
                <w:highlight w:val="none"/>
                <w:lang w:val="en-US" w:eastAsia="en-US" w:bidi="en-US"/>
              </w:rPr>
            </w:pPr>
          </w:p>
        </w:tc>
      </w:tr>
      <w:tr>
        <w:tblPrEx>
          <w:tblLayout w:type="fixed"/>
          <w:tblCellMar>
            <w:top w:w="0" w:type="dxa"/>
            <w:left w:w="10" w:type="dxa"/>
            <w:bottom w:w="0" w:type="dxa"/>
            <w:right w:w="10" w:type="dxa"/>
          </w:tblCellMar>
        </w:tblPrEx>
        <w:trPr>
          <w:trHeight w:val="304" w:hRule="exact"/>
        </w:trPr>
        <w:tc>
          <w:tcPr>
            <w:tcW w:w="4492" w:type="dxa"/>
            <w:gridSpan w:val="2"/>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24.A. what could he do</w:t>
            </w:r>
          </w:p>
        </w:tc>
        <w:tc>
          <w:tcPr>
            <w:tcW w:w="3543" w:type="dxa"/>
            <w:gridSpan w:val="3"/>
            <w:shd w:val="clear" w:color="auto" w:fill="FFFFFF"/>
            <w:vAlign w:val="top"/>
          </w:tcPr>
          <w:p>
            <w:pPr>
              <w:widowControl w:val="0"/>
              <w:spacing w:line="240" w:lineRule="auto"/>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B. what he could do</w:t>
            </w:r>
            <w:r>
              <w:rPr>
                <w:rFonts w:hint="default" w:ascii="Times New Roman" w:hAnsi="Times New Roman" w:eastAsia="宋体" w:cs="Times New Roman"/>
                <w:color w:val="000000"/>
                <w:spacing w:val="0"/>
                <w:w w:val="100"/>
                <w:position w:val="0"/>
                <w:sz w:val="21"/>
                <w:szCs w:val="21"/>
                <w:highlight w:val="none"/>
                <w:lang w:val="en-US" w:eastAsia="en-US" w:bidi="en-US"/>
              </w:rPr>
              <w:tab/>
            </w:r>
            <w:r>
              <w:rPr>
                <w:rFonts w:hint="default" w:ascii="Times New Roman" w:hAnsi="Times New Roman" w:eastAsia="宋体" w:cs="Times New Roman"/>
                <w:color w:val="000000"/>
                <w:spacing w:val="0"/>
                <w:w w:val="100"/>
                <w:position w:val="0"/>
                <w:sz w:val="21"/>
                <w:szCs w:val="21"/>
                <w:highlight w:val="none"/>
                <w:lang w:val="en-US" w:eastAsia="en-US" w:bidi="en-US"/>
              </w:rPr>
              <w:tab/>
            </w:r>
          </w:p>
        </w:tc>
      </w:tr>
      <w:tr>
        <w:tblPrEx>
          <w:tblLayout w:type="fixed"/>
          <w:tblCellMar>
            <w:top w:w="0" w:type="dxa"/>
            <w:left w:w="10" w:type="dxa"/>
            <w:bottom w:w="0" w:type="dxa"/>
            <w:right w:w="10" w:type="dxa"/>
          </w:tblCellMar>
        </w:tblPrEx>
        <w:trPr>
          <w:trHeight w:val="280" w:hRule="exact"/>
        </w:trPr>
        <w:tc>
          <w:tcPr>
            <w:tcW w:w="4492" w:type="dxa"/>
            <w:gridSpan w:val="2"/>
            <w:shd w:val="clear" w:color="auto" w:fill="FFFFFF"/>
            <w:vAlign w:val="bottom"/>
          </w:tcPr>
          <w:p>
            <w:pPr>
              <w:pStyle w:val="167"/>
              <w:keepNext w:val="0"/>
              <w:keepLines w:val="0"/>
              <w:widowControl w:val="0"/>
              <w:shd w:val="clear" w:color="auto" w:fill="auto"/>
              <w:bidi w:val="0"/>
              <w:spacing w:before="0" w:after="0" w:line="240" w:lineRule="auto"/>
              <w:ind w:right="0" w:firstLine="243" w:firstLineChars="116"/>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C. why could he do</w:t>
            </w:r>
          </w:p>
        </w:tc>
        <w:tc>
          <w:tcPr>
            <w:tcW w:w="3543" w:type="dxa"/>
            <w:gridSpan w:val="3"/>
            <w:shd w:val="clear" w:color="auto" w:fill="FFFFFF"/>
            <w:vAlign w:val="bottom"/>
          </w:tcPr>
          <w:p>
            <w:pPr>
              <w:widowControl w:val="0"/>
              <w:spacing w:line="240" w:lineRule="auto"/>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D. why he could do</w:t>
            </w:r>
          </w:p>
        </w:tc>
      </w:tr>
      <w:tr>
        <w:tblPrEx>
          <w:tblLayout w:type="fixed"/>
          <w:tblCellMar>
            <w:top w:w="0" w:type="dxa"/>
            <w:left w:w="10" w:type="dxa"/>
            <w:bottom w:w="0" w:type="dxa"/>
            <w:right w:w="10" w:type="dxa"/>
          </w:tblCellMar>
        </w:tblPrEx>
        <w:trPr>
          <w:trHeight w:val="303" w:hRule="exact"/>
        </w:trPr>
        <w:tc>
          <w:tcPr>
            <w:tcW w:w="3053"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zh-TW" w:eastAsia="zh-TW" w:bidi="zh-TW"/>
              </w:rPr>
              <w:t xml:space="preserve">25 </w:t>
            </w:r>
            <w:r>
              <w:rPr>
                <w:rFonts w:hint="default" w:ascii="Times New Roman" w:hAnsi="Times New Roman" w:eastAsia="宋体" w:cs="Times New Roman"/>
                <w:color w:val="000000"/>
                <w:spacing w:val="0"/>
                <w:w w:val="100"/>
                <w:position w:val="0"/>
                <w:sz w:val="21"/>
                <w:szCs w:val="21"/>
                <w:highlight w:val="none"/>
                <w:lang w:val="en-US" w:eastAsia="en-US" w:bidi="en-US"/>
              </w:rPr>
              <w:t>.A. when</w:t>
            </w:r>
          </w:p>
        </w:tc>
        <w:tc>
          <w:tcPr>
            <w:tcW w:w="1439"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B. before</w:t>
            </w: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C. until</w:t>
            </w:r>
          </w:p>
        </w:tc>
        <w:tc>
          <w:tcPr>
            <w:tcW w:w="1696"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D. unless</w:t>
            </w:r>
          </w:p>
        </w:tc>
      </w:tr>
      <w:tr>
        <w:tblPrEx>
          <w:tblLayout w:type="fixed"/>
          <w:tblCellMar>
            <w:top w:w="0" w:type="dxa"/>
            <w:left w:w="10" w:type="dxa"/>
            <w:bottom w:w="0" w:type="dxa"/>
            <w:right w:w="10" w:type="dxa"/>
          </w:tblCellMar>
        </w:tblPrEx>
        <w:trPr>
          <w:trHeight w:val="298" w:hRule="exact"/>
        </w:trPr>
        <w:tc>
          <w:tcPr>
            <w:tcW w:w="3053"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zh-TW" w:eastAsia="zh-TW" w:bidi="zh-TW"/>
              </w:rPr>
              <w:t>26</w:t>
            </w:r>
            <w:r>
              <w:rPr>
                <w:rFonts w:hint="default" w:ascii="Times New Roman" w:hAnsi="Times New Roman" w:eastAsia="宋体" w:cs="Times New Roman"/>
                <w:color w:val="000000"/>
                <w:spacing w:val="0"/>
                <w:w w:val="100"/>
                <w:position w:val="0"/>
                <w:sz w:val="21"/>
                <w:szCs w:val="21"/>
                <w:highlight w:val="none"/>
                <w:lang w:val="en-US" w:eastAsia="en-US" w:bidi="en-US"/>
              </w:rPr>
              <w:t>.A. trains</w:t>
            </w:r>
          </w:p>
        </w:tc>
        <w:tc>
          <w:tcPr>
            <w:tcW w:w="1439"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B. trained</w:t>
            </w:r>
          </w:p>
        </w:tc>
        <w:tc>
          <w:tcPr>
            <w:tcW w:w="1696" w:type="dxa"/>
            <w:gridSpan w:val="2"/>
            <w:shd w:val="clear" w:color="auto" w:fill="FFFFFF"/>
            <w:vAlign w:val="top"/>
          </w:tcPr>
          <w:p>
            <w:pPr>
              <w:pStyle w:val="167"/>
              <w:keepNext w:val="0"/>
              <w:keepLines w:val="0"/>
              <w:widowControl w:val="0"/>
              <w:shd w:val="clear" w:color="auto" w:fill="auto"/>
              <w:bidi w:val="0"/>
              <w:spacing w:before="0" w:after="0" w:line="240" w:lineRule="auto"/>
              <w:ind w:left="0" w:right="0" w:firstLine="360"/>
              <w:jc w:val="left"/>
              <w:rPr>
                <w:rFonts w:hint="default" w:ascii="Times New Roman" w:hAnsi="Times New Roman" w:eastAsia="宋体" w:cs="Times New Roman"/>
                <w:sz w:val="21"/>
                <w:szCs w:val="21"/>
                <w:highlight w:val="none"/>
              </w:rPr>
            </w:pPr>
          </w:p>
        </w:tc>
      </w:tr>
      <w:tr>
        <w:tblPrEx>
          <w:tblLayout w:type="fixed"/>
          <w:tblCellMar>
            <w:top w:w="0" w:type="dxa"/>
            <w:left w:w="10" w:type="dxa"/>
            <w:bottom w:w="0" w:type="dxa"/>
            <w:right w:w="10" w:type="dxa"/>
          </w:tblCellMar>
        </w:tblPrEx>
        <w:trPr>
          <w:trHeight w:val="283" w:hRule="exact"/>
        </w:trPr>
        <w:tc>
          <w:tcPr>
            <w:tcW w:w="4492" w:type="dxa"/>
            <w:gridSpan w:val="2"/>
            <w:shd w:val="clear" w:color="auto" w:fill="FFFFFF"/>
            <w:vAlign w:val="top"/>
          </w:tcPr>
          <w:p>
            <w:pPr>
              <w:pStyle w:val="167"/>
              <w:keepNext w:val="0"/>
              <w:keepLines w:val="0"/>
              <w:widowControl w:val="0"/>
              <w:shd w:val="clear" w:color="auto" w:fill="auto"/>
              <w:bidi w:val="0"/>
              <w:spacing w:before="0" w:after="0" w:line="240" w:lineRule="auto"/>
              <w:ind w:right="0" w:firstLine="243" w:firstLineChars="116"/>
              <w:jc w:val="left"/>
              <w:rPr>
                <w:rFonts w:hint="default" w:ascii="Times New Roman" w:hAnsi="Times New Roman" w:eastAsia="宋体" w:cs="Times New Roman"/>
                <w:color w:val="000000"/>
                <w:spacing w:val="0"/>
                <w:w w:val="100"/>
                <w:position w:val="0"/>
                <w:sz w:val="21"/>
                <w:szCs w:val="21"/>
                <w:highlight w:val="none"/>
                <w:lang w:val="en-US" w:eastAsia="en-US" w:bidi="en-US"/>
              </w:rPr>
            </w:pPr>
            <w:r>
              <w:rPr>
                <w:rFonts w:hint="default" w:ascii="Times New Roman" w:hAnsi="Times New Roman" w:eastAsia="宋体" w:cs="Times New Roman"/>
                <w:color w:val="000000"/>
                <w:spacing w:val="0"/>
                <w:w w:val="100"/>
                <w:position w:val="0"/>
                <w:sz w:val="21"/>
                <w:szCs w:val="21"/>
                <w:highlight w:val="none"/>
                <w:lang w:val="en-US" w:eastAsia="en-US" w:bidi="en-US"/>
              </w:rPr>
              <w:t>C. was trained</w:t>
            </w: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color w:val="000000"/>
                <w:spacing w:val="0"/>
                <w:w w:val="100"/>
                <w:position w:val="0"/>
                <w:sz w:val="21"/>
                <w:szCs w:val="21"/>
                <w:highlight w:val="none"/>
                <w:lang w:val="en-US" w:eastAsia="en-US" w:bidi="en-US"/>
              </w:rPr>
            </w:pPr>
            <w:r>
              <w:rPr>
                <w:rFonts w:hint="default" w:ascii="Times New Roman" w:hAnsi="Times New Roman" w:eastAsia="宋体" w:cs="Times New Roman"/>
                <w:color w:val="000000"/>
                <w:spacing w:val="0"/>
                <w:w w:val="100"/>
                <w:position w:val="0"/>
                <w:sz w:val="21"/>
                <w:szCs w:val="21"/>
                <w:highlight w:val="none"/>
                <w:lang w:val="en-US" w:eastAsia="en-US" w:bidi="en-US"/>
              </w:rPr>
              <w:t>D. is trained</w:t>
            </w:r>
          </w:p>
        </w:tc>
        <w:tc>
          <w:tcPr>
            <w:tcW w:w="1696" w:type="dxa"/>
            <w:gridSpan w:val="2"/>
            <w:shd w:val="clear" w:color="auto" w:fill="FFFFFF"/>
            <w:vAlign w:val="top"/>
          </w:tcPr>
          <w:p>
            <w:pPr>
              <w:pStyle w:val="167"/>
              <w:keepNext w:val="0"/>
              <w:keepLines w:val="0"/>
              <w:widowControl w:val="0"/>
              <w:shd w:val="clear" w:color="auto" w:fill="auto"/>
              <w:bidi w:val="0"/>
              <w:spacing w:before="0" w:after="0" w:line="240" w:lineRule="auto"/>
              <w:ind w:left="0" w:right="0" w:firstLine="360"/>
              <w:jc w:val="left"/>
              <w:rPr>
                <w:rFonts w:hint="default" w:ascii="Times New Roman" w:hAnsi="Times New Roman" w:eastAsia="宋体" w:cs="Times New Roman"/>
                <w:color w:val="000000"/>
                <w:spacing w:val="0"/>
                <w:w w:val="100"/>
                <w:position w:val="0"/>
                <w:sz w:val="21"/>
                <w:szCs w:val="21"/>
                <w:highlight w:val="none"/>
                <w:lang w:val="en-US" w:eastAsia="en-US" w:bidi="en-US"/>
              </w:rPr>
            </w:pPr>
          </w:p>
        </w:tc>
      </w:tr>
      <w:tr>
        <w:tblPrEx>
          <w:tblLayout w:type="fixed"/>
          <w:tblCellMar>
            <w:top w:w="0" w:type="dxa"/>
            <w:left w:w="10" w:type="dxa"/>
            <w:bottom w:w="0" w:type="dxa"/>
            <w:right w:w="10" w:type="dxa"/>
          </w:tblCellMar>
        </w:tblPrEx>
        <w:trPr>
          <w:trHeight w:val="272" w:hRule="exact"/>
        </w:trPr>
        <w:tc>
          <w:tcPr>
            <w:tcW w:w="3053"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27.A. slow</w:t>
            </w:r>
          </w:p>
        </w:tc>
        <w:tc>
          <w:tcPr>
            <w:tcW w:w="1439"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B. slowly</w:t>
            </w: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C. clear</w:t>
            </w:r>
          </w:p>
        </w:tc>
        <w:tc>
          <w:tcPr>
            <w:tcW w:w="1696"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D. clearly</w:t>
            </w:r>
          </w:p>
        </w:tc>
      </w:tr>
      <w:tr>
        <w:tblPrEx>
          <w:tblLayout w:type="fixed"/>
          <w:tblCellMar>
            <w:top w:w="0" w:type="dxa"/>
            <w:left w:w="10" w:type="dxa"/>
            <w:bottom w:w="0" w:type="dxa"/>
            <w:right w:w="10" w:type="dxa"/>
          </w:tblCellMar>
        </w:tblPrEx>
        <w:trPr>
          <w:trHeight w:val="275" w:hRule="exact"/>
        </w:trPr>
        <w:tc>
          <w:tcPr>
            <w:tcW w:w="3053"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28.A. if</w:t>
            </w:r>
          </w:p>
        </w:tc>
        <w:tc>
          <w:tcPr>
            <w:tcW w:w="1439"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B. where</w:t>
            </w: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C. how</w:t>
            </w:r>
          </w:p>
        </w:tc>
        <w:tc>
          <w:tcPr>
            <w:tcW w:w="1696"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D. that</w:t>
            </w:r>
          </w:p>
        </w:tc>
      </w:tr>
      <w:tr>
        <w:tblPrEx>
          <w:tblLayout w:type="fixed"/>
          <w:tblCellMar>
            <w:top w:w="0" w:type="dxa"/>
            <w:left w:w="10" w:type="dxa"/>
            <w:bottom w:w="0" w:type="dxa"/>
            <w:right w:w="10" w:type="dxa"/>
          </w:tblCellMar>
        </w:tblPrEx>
        <w:trPr>
          <w:trHeight w:val="273" w:hRule="exact"/>
        </w:trPr>
        <w:tc>
          <w:tcPr>
            <w:tcW w:w="3053"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29.A. the</w:t>
            </w:r>
          </w:p>
        </w:tc>
        <w:tc>
          <w:tcPr>
            <w:tcW w:w="1439"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B. a</w:t>
            </w: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C. an</w:t>
            </w:r>
          </w:p>
        </w:tc>
        <w:tc>
          <w:tcPr>
            <w:tcW w:w="1696"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D./</w:t>
            </w:r>
          </w:p>
        </w:tc>
      </w:tr>
      <w:tr>
        <w:tblPrEx>
          <w:tblLayout w:type="fixed"/>
          <w:tblCellMar>
            <w:top w:w="0" w:type="dxa"/>
            <w:left w:w="10" w:type="dxa"/>
            <w:bottom w:w="0" w:type="dxa"/>
            <w:right w:w="10" w:type="dxa"/>
          </w:tblCellMar>
        </w:tblPrEx>
        <w:trPr>
          <w:trHeight w:val="282" w:hRule="exact"/>
        </w:trPr>
        <w:tc>
          <w:tcPr>
            <w:tcW w:w="3053" w:type="dxa"/>
            <w:shd w:val="clear" w:color="auto" w:fill="FFFFFF"/>
            <w:vAlign w:val="bottom"/>
          </w:tcPr>
          <w:p>
            <w:pPr>
              <w:pStyle w:val="167"/>
              <w:keepNext w:val="0"/>
              <w:keepLines w:val="0"/>
              <w:widowControl w:val="0"/>
              <w:shd w:val="clear" w:color="auto" w:fill="auto"/>
              <w:bidi w:val="0"/>
              <w:spacing w:before="0" w:after="0" w:line="240" w:lineRule="auto"/>
              <w:ind w:left="0" w:right="0" w:firstLine="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30. A. stop</w:t>
            </w:r>
          </w:p>
        </w:tc>
        <w:tc>
          <w:tcPr>
            <w:tcW w:w="1439" w:type="dxa"/>
            <w:shd w:val="clear" w:color="auto" w:fill="FFFFFF"/>
            <w:vAlign w:val="bottom"/>
          </w:tcPr>
          <w:p>
            <w:pPr>
              <w:pStyle w:val="167"/>
              <w:keepNext w:val="0"/>
              <w:keepLines w:val="0"/>
              <w:widowControl w:val="0"/>
              <w:shd w:val="clear" w:color="auto" w:fill="auto"/>
              <w:bidi w:val="0"/>
              <w:spacing w:before="0" w:after="0" w:line="240" w:lineRule="auto"/>
              <w:ind w:left="0" w:leftChars="0" w:right="0" w:firstLine="0" w:firstLineChars="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B</w:t>
            </w:r>
            <w:r>
              <w:rPr>
                <w:rFonts w:hint="default" w:ascii="Times New Roman" w:hAnsi="Times New Roman" w:eastAsia="宋体" w:cs="Times New Roman"/>
                <w:color w:val="000000"/>
                <w:spacing w:val="0"/>
                <w:w w:val="100"/>
                <w:position w:val="0"/>
                <w:sz w:val="21"/>
                <w:szCs w:val="21"/>
                <w:highlight w:val="none"/>
                <w:lang w:val="en-US" w:eastAsia="zh-CN" w:bidi="en-US"/>
              </w:rPr>
              <w:t>.</w:t>
            </w:r>
            <w:r>
              <w:rPr>
                <w:rFonts w:hint="default" w:ascii="Times New Roman" w:hAnsi="Times New Roman" w:eastAsia="宋体" w:cs="Times New Roman"/>
                <w:color w:val="000000"/>
                <w:spacing w:val="0"/>
                <w:w w:val="100"/>
                <w:position w:val="0"/>
                <w:sz w:val="21"/>
                <w:szCs w:val="21"/>
                <w:highlight w:val="none"/>
                <w:lang w:val="en-US" w:eastAsia="en-US" w:bidi="en-US"/>
              </w:rPr>
              <w:t>stopping</w:t>
            </w:r>
          </w:p>
        </w:tc>
        <w:tc>
          <w:tcPr>
            <w:tcW w:w="1847" w:type="dxa"/>
            <w:shd w:val="clear" w:color="auto" w:fill="FFFFFF"/>
            <w:vAlign w:val="bottom"/>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C. stopped</w:t>
            </w:r>
          </w:p>
        </w:tc>
        <w:tc>
          <w:tcPr>
            <w:tcW w:w="1696" w:type="dxa"/>
            <w:gridSpan w:val="2"/>
            <w:shd w:val="clear" w:color="auto" w:fill="FFFFFF"/>
            <w:vAlign w:val="bottom"/>
          </w:tcPr>
          <w:p>
            <w:pPr>
              <w:pStyle w:val="167"/>
              <w:keepNext w:val="0"/>
              <w:keepLines w:val="0"/>
              <w:widowControl w:val="0"/>
              <w:shd w:val="clear" w:color="auto" w:fill="auto"/>
              <w:bidi w:val="0"/>
              <w:spacing w:before="0" w:after="0" w:line="240" w:lineRule="auto"/>
              <w:ind w:right="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00000"/>
                <w:spacing w:val="0"/>
                <w:w w:val="100"/>
                <w:position w:val="0"/>
                <w:sz w:val="21"/>
                <w:szCs w:val="21"/>
                <w:highlight w:val="none"/>
                <w:lang w:val="en-US" w:eastAsia="en-US" w:bidi="en-US"/>
              </w:rPr>
              <w:t>D. to stop</w:t>
            </w:r>
          </w:p>
        </w:tc>
      </w:tr>
    </w:tbl>
    <w:p>
      <w:pPr>
        <w:pStyle w:val="166"/>
        <w:spacing w:line="240" w:lineRule="auto"/>
        <w:ind w:left="197" w:firstLine="428"/>
        <w:jc w:val="both"/>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第二节：阅读下面一篇短文，理解大意，然后从各小题的四个选项中选出一个最佳答案， 使短文连贯完整。</w:t>
      </w:r>
    </w:p>
    <w:p>
      <w:pPr>
        <w:pStyle w:val="166"/>
        <w:spacing w:before="0" w:line="240" w:lineRule="auto"/>
        <w:ind w:left="0" w:firstLine="428"/>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 xml:space="preserve">Though chopsticks are used in many Asian countries, they have </w:t>
      </w:r>
      <w:r>
        <w:rPr>
          <w:rFonts w:hint="default" w:ascii="Times New Roman" w:hAnsi="Times New Roman" w:eastAsia="宋体" w:cs="Times New Roman"/>
          <w:b w:val="0"/>
          <w:color w:val="000000"/>
          <w:lang w:eastAsia="zh-CN"/>
        </w:rPr>
        <w:t>their</w:t>
      </w:r>
      <w:r>
        <w:rPr>
          <w:rFonts w:hint="default" w:ascii="Times New Roman" w:hAnsi="Times New Roman" w:eastAsia="宋体" w:cs="Times New Roman"/>
          <w:b w:val="0"/>
          <w:color w:val="000000"/>
        </w:rPr>
        <w:t xml:space="preserve"> beginnings in China. Chinese___31__says that China had chopsticks as far back as the Xia Dynasty (朝代). In the Spring and Autumn Period, copper and iron chopsticks appeared</w:t>
      </w:r>
      <w:r>
        <w:rPr>
          <w:rFonts w:hint="default" w:ascii="Times New Roman" w:hAnsi="Times New Roman" w:eastAsia="宋体" w:cs="Times New Roman"/>
          <w:b w:val="0"/>
          <w:color w:val="000000"/>
          <w:lang w:val="en-US" w:eastAsia="zh-CN"/>
        </w:rPr>
        <w:t>, t</w:t>
      </w:r>
      <w:r>
        <w:rPr>
          <w:rFonts w:hint="default" w:ascii="Times New Roman" w:hAnsi="Times New Roman" w:eastAsia="宋体" w:cs="Times New Roman"/>
          <w:b w:val="0"/>
          <w:color w:val="000000"/>
        </w:rPr>
        <w:t xml:space="preserve">hen In the Han Dynasty lacquered(涂漆的)chopsticks came.Gold and silver chopsticks followed later.Today we have chopsticks </w:t>
      </w:r>
      <w:r>
        <w:rPr>
          <w:rFonts w:hint="default" w:ascii="Times New Roman" w:hAnsi="Times New Roman" w:eastAsia="宋体" w:cs="Times New Roman"/>
          <w:b w:val="0"/>
          <w:color w:val="000000"/>
          <w:lang w:val="en-US" w:eastAsia="zh-CN"/>
        </w:rPr>
        <w:t>____</w:t>
      </w:r>
      <w:r>
        <w:rPr>
          <w:rFonts w:hint="default" w:ascii="Times New Roman" w:hAnsi="Times New Roman" w:eastAsia="宋体" w:cs="Times New Roman"/>
          <w:b w:val="0"/>
          <w:color w:val="000000"/>
        </w:rPr>
        <w:t xml:space="preserve">32 __of plastic. The most expensive ones are made of tusks of </w:t>
      </w:r>
      <w:r>
        <w:rPr>
          <w:rFonts w:hint="default" w:ascii="Times New Roman" w:hAnsi="Times New Roman" w:eastAsia="宋体" w:cs="Times New Roman"/>
          <w:b w:val="0"/>
          <w:color w:val="000000"/>
          <w:lang w:val="en-US" w:eastAsia="zh-CN"/>
        </w:rPr>
        <w:t>e</w:t>
      </w:r>
      <w:r>
        <w:rPr>
          <w:rFonts w:hint="default" w:ascii="Times New Roman" w:hAnsi="Times New Roman" w:eastAsia="宋体" w:cs="Times New Roman"/>
          <w:b w:val="0"/>
          <w:color w:val="000000"/>
        </w:rPr>
        <w:t>lephants and hard green stones.</w:t>
      </w:r>
      <w:r>
        <w:rPr>
          <w:rFonts w:hint="eastAsia"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If you are not sure about self-control, ask your parents for help.</w:t>
      </w:r>
    </w:p>
    <w:p>
      <w:pPr>
        <w:pStyle w:val="166"/>
        <w:spacing w:line="240" w:lineRule="auto"/>
        <w:ind w:left="263" w:firstLine="194"/>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Chopsticks tell Chinese tradition in </w:t>
      </w:r>
      <w:r>
        <w:rPr>
          <w:rFonts w:hint="default" w:ascii="Times New Roman" w:hAnsi="Times New Roman" w:eastAsia="宋体" w:cs="Times New Roman"/>
          <w:b w:val="0"/>
          <w:color w:val="000000"/>
          <w:lang w:eastAsia="zh-CN"/>
        </w:rPr>
        <w:t>their</w:t>
      </w:r>
      <w:r>
        <w:rPr>
          <w:rFonts w:hint="default" w:ascii="Times New Roman" w:hAnsi="Times New Roman" w:eastAsia="宋体" w:cs="Times New Roman"/>
          <w:b w:val="0"/>
          <w:color w:val="000000"/>
        </w:rPr>
        <w:t xml:space="preserve"> way. In ancient times the rich used gold chopsticks </w:t>
      </w:r>
      <w:r>
        <w:rPr>
          <w:rFonts w:hint="default" w:ascii="Times New Roman" w:hAnsi="Times New Roman" w:eastAsia="宋体" w:cs="Times New Roman"/>
          <w:b w:val="0"/>
          <w:color w:val="000000"/>
          <w:lang w:val="en-US" w:eastAsia="zh-CN"/>
        </w:rPr>
        <w:t>____</w:t>
      </w:r>
      <w:r>
        <w:rPr>
          <w:rFonts w:hint="default" w:ascii="Times New Roman" w:hAnsi="Times New Roman" w:eastAsia="宋体" w:cs="Times New Roman"/>
          <w:b w:val="0"/>
          <w:color w:val="000000"/>
        </w:rPr>
        <w:t>33__</w:t>
      </w:r>
      <w:r>
        <w:rPr>
          <w:rFonts w:hint="default" w:ascii="Times New Roman" w:hAnsi="Times New Roman" w:eastAsia="宋体" w:cs="Times New Roman"/>
          <w:b w:val="0"/>
          <w:color w:val="000000"/>
          <w:lang w:val="en-US" w:eastAsia="zh-CN"/>
        </w:rPr>
        <w:t>_</w:t>
      </w:r>
      <w:r>
        <w:rPr>
          <w:rFonts w:hint="default" w:ascii="Times New Roman" w:hAnsi="Times New Roman" w:eastAsia="宋体" w:cs="Times New Roman"/>
          <w:b w:val="0"/>
          <w:color w:val="000000"/>
        </w:rPr>
        <w:t xml:space="preserve">their wealth. In history many kings used silver chopsticks to take </w:t>
      </w:r>
      <w:r>
        <w:rPr>
          <w:rFonts w:hint="default" w:ascii="Times New Roman" w:hAnsi="Times New Roman" w:eastAsia="宋体" w:cs="Times New Roman"/>
          <w:b w:val="0"/>
          <w:color w:val="000000"/>
          <w:lang w:eastAsia="zh-CN"/>
        </w:rPr>
        <w:t>their</w:t>
      </w:r>
      <w:r>
        <w:rPr>
          <w:rFonts w:hint="default" w:ascii="Times New Roman" w:hAnsi="Times New Roman" w:eastAsia="宋体" w:cs="Times New Roman"/>
          <w:b w:val="0"/>
          <w:color w:val="000000"/>
        </w:rPr>
        <w:t xml:space="preserve"> food to see if it was poisonous(有毒的). It was said that </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_34</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 xml:space="preserve">__ it was, the silver chopsticks </w:t>
      </w:r>
      <w:r>
        <w:rPr>
          <w:rFonts w:hint="default" w:ascii="Times New Roman" w:hAnsi="Times New Roman" w:eastAsia="宋体" w:cs="Times New Roman"/>
          <w:b w:val="0"/>
          <w:color w:val="000000"/>
          <w:lang w:eastAsia="zh-CN"/>
        </w:rPr>
        <w:t>would</w:t>
      </w:r>
      <w:r>
        <w:rPr>
          <w:rFonts w:hint="default" w:ascii="Times New Roman" w:hAnsi="Times New Roman" w:eastAsia="宋体" w:cs="Times New Roman"/>
          <w:b w:val="0"/>
          <w:color w:val="000000"/>
        </w:rPr>
        <w:t>__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35_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 xml:space="preserve">_color. Chopsticks are traditionally given to a </w:t>
      </w:r>
      <w:r>
        <w:rPr>
          <w:rFonts w:hint="default" w:ascii="Times New Roman" w:hAnsi="Times New Roman" w:eastAsia="宋体" w:cs="Times New Roman"/>
          <w:b w:val="0"/>
          <w:color w:val="000000"/>
          <w:lang w:eastAsia="zh-CN"/>
        </w:rPr>
        <w:t>daughter</w:t>
      </w:r>
      <w:r>
        <w:rPr>
          <w:rFonts w:hint="default" w:ascii="Times New Roman" w:hAnsi="Times New Roman" w:eastAsia="宋体" w:cs="Times New Roman"/>
          <w:b w:val="0"/>
          <w:color w:val="000000"/>
        </w:rPr>
        <w:t xml:space="preserve"> when she marries to show that she should have a son very soon, for "chopstick"in Chinese </w:t>
      </w:r>
      <w:r>
        <w:rPr>
          <w:rFonts w:hint="default" w:ascii="Times New Roman" w:hAnsi="Times New Roman" w:eastAsia="宋体" w:cs="Times New Roman"/>
          <w:b w:val="0"/>
          <w:color w:val="000000"/>
          <w:lang w:eastAsia="zh-CN"/>
        </w:rPr>
        <w:t>sounds</w:t>
      </w:r>
      <w:r>
        <w:rPr>
          <w:rFonts w:hint="default" w:ascii="Times New Roman" w:hAnsi="Times New Roman" w:eastAsia="宋体" w:cs="Times New Roman"/>
          <w:b w:val="0"/>
          <w:color w:val="000000"/>
        </w:rPr>
        <w:t>__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36</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__"quick a son"!</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Tianzhu chopsticks from Hangzhou, wooden chopsticks from Shanyang of Shaanxi Province, and Beijing's chopsticks are __37__.</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Many </w:t>
      </w:r>
      <w:r>
        <w:rPr>
          <w:rFonts w:hint="default" w:ascii="Times New Roman" w:hAnsi="Times New Roman" w:eastAsia="宋体" w:cs="Times New Roman"/>
          <w:b w:val="0"/>
          <w:color w:val="000000"/>
          <w:lang w:eastAsia="zh-CN"/>
        </w:rPr>
        <w:t>westerners</w:t>
      </w:r>
      <w:r>
        <w:rPr>
          <w:rFonts w:hint="default" w:ascii="Times New Roman" w:hAnsi="Times New Roman" w:eastAsia="宋体" w:cs="Times New Roman"/>
          <w:b w:val="0"/>
          <w:color w:val="000000"/>
        </w:rPr>
        <w:t>, businessman and tourists__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38_</w:t>
      </w:r>
      <w:r>
        <w:rPr>
          <w:rFonts w:hint="default" w:ascii="Times New Roman" w:hAnsi="Times New Roman" w:eastAsia="宋体" w:cs="Times New Roman"/>
          <w:b w:val="0"/>
          <w:color w:val="000000"/>
          <w:lang w:val="en-US" w:eastAsia="zh-CN"/>
        </w:rPr>
        <w:t>___</w:t>
      </w:r>
      <w:r>
        <w:rPr>
          <w:rFonts w:hint="default" w:ascii="Times New Roman" w:hAnsi="Times New Roman" w:eastAsia="宋体" w:cs="Times New Roman"/>
          <w:b w:val="0"/>
          <w:color w:val="000000"/>
        </w:rPr>
        <w:t>_their knives and forks in favor of chopsticks in China.</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Chopsticks appeared in the old Chinese story: an old man__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39</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__his sons a lesson by showing how he could easily break a single chopsticks but not a number of them.</w:t>
      </w:r>
    </w:p>
    <w:p>
      <w:pPr>
        <w:pStyle w:val="166"/>
        <w:spacing w:line="240" w:lineRule="auto"/>
        <w:ind w:left="0" w:firstLine="402"/>
        <w:jc w:val="both"/>
        <w:rPr>
          <w:rFonts w:hint="default" w:ascii="Times New Roman" w:hAnsi="Times New Roman" w:eastAsia="宋体" w:cs="Times New Roman"/>
          <w:b w:val="0"/>
          <w:color w:val="000000"/>
          <w:lang w:val="en-US" w:eastAsia="zh-CN"/>
        </w:rPr>
      </w:pPr>
      <w:r>
        <w:rPr>
          <w:rFonts w:hint="default" w:ascii="Times New Roman" w:hAnsi="Times New Roman" w:eastAsia="宋体" w:cs="Times New Roman"/>
          <w:b w:val="0"/>
          <w:color w:val="000000"/>
        </w:rPr>
        <w:t>In China chopsticks are__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40_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_good luck. So on the Chinese New Year's Eve many families</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lang w:val="en-US" w:eastAsia="zh-CN"/>
        </w:rPr>
        <w:tab/>
      </w:r>
      <w:r>
        <w:rPr>
          <w:rFonts w:hint="default" w:ascii="Times New Roman" w:hAnsi="Times New Roman" w:eastAsia="宋体" w:cs="Times New Roman"/>
          <w:b w:val="0"/>
          <w:color w:val="000000"/>
          <w:lang w:val="en-US" w:eastAsia="zh-CN"/>
        </w:rPr>
        <w:t xml:space="preserve">will lay out new </w:t>
      </w:r>
    </w:p>
    <w:p>
      <w:pPr>
        <w:pStyle w:val="166"/>
        <w:spacing w:line="240" w:lineRule="auto"/>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lang w:val="en-US" w:eastAsia="zh-CN"/>
        </w:rPr>
        <w:t>chopsticks at dinners as a way of making requests for good luck.</w:t>
      </w:r>
    </w:p>
    <w:p>
      <w:pPr>
        <w:pStyle w:val="166"/>
        <w:spacing w:line="240" w:lineRule="auto"/>
        <w:ind w:left="0" w:firstLine="402"/>
        <w:jc w:val="both"/>
        <w:rPr>
          <w:rFonts w:hint="default" w:ascii="Times New Roman" w:hAnsi="Times New Roman" w:eastAsia="宋体" w:cs="Times New Roman"/>
          <w:b w:val="0"/>
          <w:color w:val="000000"/>
        </w:rPr>
      </w:pPr>
    </w:p>
    <w:tbl>
      <w:tblPr>
        <w:tblStyle w:val="35"/>
        <w:tblW w:w="863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58"/>
        <w:gridCol w:w="2158"/>
        <w:gridCol w:w="2158"/>
        <w:gridCol w:w="21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4" w:hRule="atLeast"/>
          <w:jc w:val="center"/>
        </w:trPr>
        <w:tc>
          <w:tcPr>
            <w:tcW w:w="8632" w:type="dxa"/>
            <w:gridSpan w:val="4"/>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158" w:type="dxa"/>
            <w:tcMar>
              <w:top w:w="0" w:type="dxa"/>
              <w:left w:w="0" w:type="dxa"/>
              <w:bottom w:w="0" w:type="dxa"/>
              <w:right w:w="0" w:type="dxa"/>
            </w:tcMar>
            <w:vAlign w:val="bottom"/>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.A.art</w:t>
            </w:r>
          </w:p>
        </w:tc>
        <w:tc>
          <w:tcPr>
            <w:tcW w:w="2158" w:type="dxa"/>
            <w:tcMar>
              <w:top w:w="0" w:type="dxa"/>
              <w:left w:w="0" w:type="dxa"/>
              <w:bottom w:w="0" w:type="dxa"/>
              <w:right w:w="0" w:type="dxa"/>
            </w:tcMar>
            <w:vAlign w:val="bottom"/>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B.geography</w:t>
            </w:r>
          </w:p>
        </w:tc>
        <w:tc>
          <w:tcPr>
            <w:tcW w:w="2158" w:type="dxa"/>
            <w:tcMar>
              <w:top w:w="0" w:type="dxa"/>
              <w:left w:w="0" w:type="dxa"/>
              <w:bottom w:w="0" w:type="dxa"/>
              <w:right w:w="0" w:type="dxa"/>
            </w:tcMar>
            <w:vAlign w:val="bottom"/>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C.history</w:t>
            </w:r>
          </w:p>
        </w:tc>
        <w:tc>
          <w:tcPr>
            <w:tcW w:w="2158" w:type="dxa"/>
            <w:vMerge w:val="restart"/>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science</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D.bought</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D. requires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32.A.make</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made</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C.buy</w:t>
            </w:r>
          </w:p>
        </w:tc>
        <w:tc>
          <w:tcPr>
            <w:tcW w:w="2158" w:type="dxa"/>
            <w:vMerge w:val="continue"/>
          </w:tcPr>
          <w:p>
            <w:pPr>
              <w:spacing w:line="240" w:lineRule="auto"/>
              <w:rPr>
                <w:rFonts w:hint="default" w:ascii="Times New Roman" w:hAnsi="Times New Roman" w:eastAsia="宋体" w:cs="Times New Roman"/>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33.A.to show</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B.shows</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to require</w:t>
            </w:r>
          </w:p>
        </w:tc>
        <w:tc>
          <w:tcPr>
            <w:tcW w:w="2158" w:type="dxa"/>
            <w:vMerge w:val="continue"/>
          </w:tcPr>
          <w:p>
            <w:pPr>
              <w:spacing w:line="240" w:lineRule="auto"/>
              <w:rPr>
                <w:rFonts w:hint="default" w:ascii="Times New Roman" w:hAnsi="Times New Roman" w:eastAsia="宋体" w:cs="Times New Roman"/>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158" w:type="dxa"/>
            <w:tcMar>
              <w:top w:w="0" w:type="dxa"/>
              <w:left w:w="0" w:type="dxa"/>
              <w:bottom w:w="0" w:type="dxa"/>
              <w:right w:w="0" w:type="dxa"/>
            </w:tcMar>
            <w:vAlign w:val="top"/>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34.A.whether</w:t>
            </w:r>
          </w:p>
        </w:tc>
        <w:tc>
          <w:tcPr>
            <w:tcW w:w="2158" w:type="dxa"/>
            <w:tcMar>
              <w:top w:w="0" w:type="dxa"/>
              <w:left w:w="0" w:type="dxa"/>
              <w:bottom w:w="0" w:type="dxa"/>
              <w:right w:w="0" w:type="dxa"/>
            </w:tcMar>
            <w:vAlign w:val="top"/>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B.how</w:t>
            </w:r>
          </w:p>
        </w:tc>
        <w:tc>
          <w:tcPr>
            <w:tcW w:w="2158" w:type="dxa"/>
            <w:tcMar>
              <w:top w:w="0" w:type="dxa"/>
              <w:left w:w="0" w:type="dxa"/>
              <w:bottom w:w="0" w:type="dxa"/>
              <w:right w:w="0" w:type="dxa"/>
            </w:tcMar>
            <w:vAlign w:val="top"/>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C.what</w:t>
            </w:r>
          </w:p>
        </w:tc>
        <w:tc>
          <w:tcPr>
            <w:tcW w:w="2158" w:type="dxa"/>
            <w:tcMar>
              <w:top w:w="0" w:type="dxa"/>
              <w:left w:w="0" w:type="dxa"/>
              <w:bottom w:w="0" w:type="dxa"/>
              <w:right w:w="0" w:type="dxa"/>
            </w:tcMar>
            <w:vAlign w:val="top"/>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35.A.grow</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B.become</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C.change</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get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36.A. with</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B.like</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C.as</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37.A. well-known</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B.cheap</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C.big</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dear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38.A.put on</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put up</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put aside</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put off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39. A. wanted</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B.taught</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C.took</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D.bought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jc w:val="center"/>
        </w:trPr>
        <w:tc>
          <w:tcPr>
            <w:tcW w:w="4316" w:type="dxa"/>
            <w:gridSpan w:val="2"/>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40.A. connected with </w:t>
            </w:r>
            <w:r>
              <w:rPr>
                <w:rFonts w:hint="eastAsia" w:hAnsi="Times New Roman" w:cs="Times New Roman"/>
                <w:sz w:val="21"/>
                <w:szCs w:val="21"/>
                <w:lang w:val="en-US" w:eastAsia="zh-CN"/>
              </w:rPr>
              <w:t xml:space="preserve">     </w:t>
            </w:r>
            <w:r>
              <w:rPr>
                <w:rFonts w:hint="default" w:ascii="Times New Roman" w:hAnsi="Times New Roman" w:eastAsia="宋体" w:cs="Times New Roman"/>
                <w:sz w:val="21"/>
                <w:szCs w:val="21"/>
              </w:rPr>
              <w:t>B. strict with</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different from</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D.come up with</w:t>
            </w:r>
          </w:p>
        </w:tc>
      </w:tr>
    </w:tbl>
    <w:p>
      <w:pPr>
        <w:pStyle w:val="166"/>
        <w:spacing w:line="240" w:lineRule="auto"/>
        <w:ind w:left="0" w:firstLine="0"/>
        <w:jc w:val="both"/>
        <w:rPr>
          <w:rFonts w:hint="default" w:ascii="Times New Roman" w:hAnsi="Times New Roman" w:eastAsia="宋体" w:cs="Times New Roman"/>
          <w:b/>
          <w:color w:val="000000"/>
        </w:rPr>
      </w:pPr>
    </w:p>
    <w:p>
      <w:pPr>
        <w:pStyle w:val="166"/>
        <w:spacing w:line="240" w:lineRule="auto"/>
        <w:ind w:left="0" w:firstLine="0"/>
        <w:jc w:val="both"/>
        <w:rPr>
          <w:rFonts w:hint="default" w:ascii="Times New Roman" w:hAnsi="Times New Roman" w:eastAsia="宋体" w:cs="Times New Roman"/>
        </w:rPr>
      </w:pPr>
      <w:r>
        <w:rPr>
          <w:rFonts w:hint="default" w:ascii="Times New Roman" w:hAnsi="Times New Roman" w:eastAsia="宋体" w:cs="Times New Roman"/>
          <w:b/>
          <w:color w:val="000000"/>
        </w:rPr>
        <w:t>IV.阅读理解（共15小题，计20分）</w:t>
      </w:r>
    </w:p>
    <w:p>
      <w:pPr>
        <w:pStyle w:val="166"/>
        <w:spacing w:line="240" w:lineRule="auto"/>
        <w:ind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第一节：阅读下面A、B、C三篇短文，从各小题所给的四个选项中选出能回答所提问题或完成所给句子的一个最佳答案.（共10小题，计15分）</w:t>
      </w:r>
    </w:p>
    <w:p>
      <w:pPr>
        <w:pStyle w:val="166"/>
        <w:spacing w:line="240" w:lineRule="auto"/>
        <w:jc w:val="center"/>
        <w:rPr>
          <w:rFonts w:hint="default" w:ascii="Times New Roman" w:hAnsi="Times New Roman" w:eastAsia="宋体" w:cs="Times New Roman"/>
        </w:rPr>
      </w:pPr>
      <w:r>
        <w:rPr>
          <w:rFonts w:hint="default" w:ascii="Times New Roman" w:hAnsi="Times New Roman" w:eastAsia="宋体" w:cs="Times New Roman"/>
          <w:b w:val="0"/>
          <w:color w:val="000000"/>
        </w:rPr>
        <w:t>A</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Li Ting, 15, from Shanghai, was preparing a talk on some Western festivals. She searched online for certain information and made powerpoint presentations. Wu Qiong, her classmates, was doing his chemistry homework carefully. But he couldn't work out the last problem even if he tried his best. S</w:t>
      </w:r>
      <w:r>
        <w:rPr>
          <w:rFonts w:hint="default" w:ascii="Times New Roman" w:hAnsi="Times New Roman" w:eastAsia="宋体" w:cs="Times New Roman"/>
          <w:b w:val="0"/>
          <w:color w:val="000000"/>
          <w:lang w:val="en-US" w:eastAsia="zh-CN"/>
        </w:rPr>
        <w:t>o</w:t>
      </w:r>
      <w:r>
        <w:rPr>
          <w:rFonts w:hint="default" w:ascii="Times New Roman" w:hAnsi="Times New Roman" w:eastAsia="宋体" w:cs="Times New Roman"/>
          <w:b w:val="0"/>
          <w:color w:val="000000"/>
        </w:rPr>
        <w:t xml:space="preserve"> he </w:t>
      </w:r>
      <w:r>
        <w:rPr>
          <w:rFonts w:hint="default" w:ascii="Times New Roman" w:hAnsi="Times New Roman" w:eastAsia="宋体" w:cs="Times New Roman"/>
          <w:b w:val="0"/>
          <w:color w:val="000000"/>
          <w:lang w:eastAsia="zh-CN"/>
        </w:rPr>
        <w:t>took</w:t>
      </w:r>
      <w:r>
        <w:rPr>
          <w:rFonts w:hint="default" w:ascii="Times New Roman" w:hAnsi="Times New Roman" w:eastAsia="宋体" w:cs="Times New Roman"/>
          <w:b w:val="0"/>
          <w:color w:val="000000"/>
        </w:rPr>
        <w:t xml:space="preserve"> out his mobile phone, opened a special app, and searched for the problem. Solutions soon appeared on the screen in several seconds.</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Nowadays, many students do homework with the help of the Internet like Li and Wu. They search for information online, use apps or discuss through QQ and WeChat.</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"It's convenient. You don't have to wait for your teacher to explain it to you face to face," said Wu. "You can also </w:t>
      </w:r>
      <w:r>
        <w:rPr>
          <w:rFonts w:hint="default" w:ascii="Times New Roman" w:hAnsi="Times New Roman" w:eastAsia="宋体" w:cs="Times New Roman"/>
          <w:b w:val="0"/>
          <w:color w:val="000000"/>
          <w:lang w:eastAsia="zh-CN"/>
        </w:rPr>
        <w:t>learn</w:t>
      </w:r>
      <w:r>
        <w:rPr>
          <w:rFonts w:hint="default" w:ascii="Times New Roman" w:hAnsi="Times New Roman" w:eastAsia="宋体" w:cs="Times New Roman"/>
          <w:b w:val="0"/>
          <w:color w:val="000000"/>
        </w:rPr>
        <w:t xml:space="preserve"> by seeing how others work the</w:t>
      </w:r>
      <w:r>
        <w:rPr>
          <w:rFonts w:hint="default" w:ascii="Times New Roman" w:hAnsi="Times New Roman" w:eastAsia="宋体" w:cs="Times New Roman"/>
          <w:b w:val="0"/>
          <w:color w:val="000000"/>
          <w:lang w:val="en-US" w:eastAsia="zh-CN"/>
        </w:rPr>
        <w:t>m</w:t>
      </w:r>
      <w:r>
        <w:rPr>
          <w:rFonts w:hint="default" w:ascii="Times New Roman" w:hAnsi="Times New Roman" w:eastAsia="宋体" w:cs="Times New Roman"/>
          <w:b w:val="0"/>
          <w:color w:val="000000"/>
        </w:rPr>
        <w:t xml:space="preserve"> out. What's more, it improves the</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st</w:t>
      </w:r>
      <w:r>
        <w:rPr>
          <w:rFonts w:hint="default" w:ascii="Times New Roman" w:hAnsi="Times New Roman" w:eastAsia="宋体" w:cs="Times New Roman"/>
          <w:b w:val="0"/>
          <w:color w:val="000000"/>
          <w:lang w:val="en-US" w:eastAsia="zh-CN"/>
        </w:rPr>
        <w:t>u</w:t>
      </w:r>
      <w:r>
        <w:rPr>
          <w:rFonts w:hint="default" w:ascii="Times New Roman" w:hAnsi="Times New Roman" w:eastAsia="宋体" w:cs="Times New Roman"/>
          <w:b w:val="0"/>
          <w:color w:val="000000"/>
        </w:rPr>
        <w:t>dents'</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 xml:space="preserve">abilities. And it's especially true for new kinds of </w:t>
      </w:r>
      <w:r>
        <w:rPr>
          <w:rFonts w:hint="default" w:ascii="Times New Roman" w:hAnsi="Times New Roman" w:eastAsia="宋体" w:cs="Times New Roman"/>
          <w:b w:val="0"/>
          <w:color w:val="000000"/>
          <w:lang w:eastAsia="zh-CN"/>
        </w:rPr>
        <w:t>homework</w:t>
      </w:r>
      <w:r>
        <w:rPr>
          <w:rFonts w:hint="default" w:ascii="Times New Roman" w:hAnsi="Times New Roman" w:eastAsia="宋体" w:cs="Times New Roman"/>
          <w:b w:val="0"/>
          <w:color w:val="000000"/>
        </w:rPr>
        <w:t xml:space="preserve">. I am </w:t>
      </w:r>
      <w:r>
        <w:rPr>
          <w:rFonts w:hint="default" w:ascii="Times New Roman" w:hAnsi="Times New Roman" w:eastAsia="宋体" w:cs="Times New Roman"/>
          <w:b w:val="0"/>
          <w:color w:val="000000"/>
          <w:lang w:val="en-US" w:eastAsia="zh-CN"/>
        </w:rPr>
        <w:t>s</w:t>
      </w:r>
      <w:r>
        <w:rPr>
          <w:rFonts w:hint="default" w:ascii="Times New Roman" w:hAnsi="Times New Roman" w:eastAsia="宋体" w:cs="Times New Roman"/>
          <w:b w:val="0"/>
          <w:color w:val="000000"/>
        </w:rPr>
        <w:t>ki</w:t>
      </w:r>
      <w:r>
        <w:rPr>
          <w:rFonts w:hint="default" w:ascii="Times New Roman" w:hAnsi="Times New Roman" w:eastAsia="宋体" w:cs="Times New Roman"/>
          <w:b w:val="0"/>
          <w:color w:val="000000"/>
          <w:lang w:val="en-US" w:eastAsia="zh-CN"/>
        </w:rPr>
        <w:t>ll</w:t>
      </w:r>
      <w:r>
        <w:rPr>
          <w:rFonts w:hint="default" w:ascii="Times New Roman" w:hAnsi="Times New Roman" w:eastAsia="宋体" w:cs="Times New Roman"/>
          <w:b w:val="0"/>
          <w:color w:val="000000"/>
        </w:rPr>
        <w:t>ed at finding information online and using Microsoft Office."</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However, this trend also causes problems. Some lazy students just copy the answers online without thinking. Even some ask their classmates to do homework for them. And their teachers may not know the fact.</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Anyhow, knowing how to use the Internet is important. The key is to have good self-control. When you come across a difficult problem, think about it by yourself first. Be sure to understand the reasons behind the answers after you have turned to the Internet, or you won't make progress.</w:t>
      </w:r>
    </w:p>
    <w:p>
      <w:pPr>
        <w:pStyle w:val="166"/>
        <w:spacing w:line="240" w:lineRule="auto"/>
        <w:ind w:firstLine="0"/>
        <w:jc w:val="both"/>
        <w:rPr>
          <w:rFonts w:hint="eastAsia" w:ascii="Times New Roman" w:hAnsi="Times New Roman" w:eastAsia="宋体" w:cs="Times New Roman"/>
          <w:b w:val="0"/>
          <w:color w:val="000000"/>
          <w:lang w:eastAsia="zh-CN"/>
        </w:rPr>
      </w:pPr>
    </w:p>
    <w:p>
      <w:pPr>
        <w:pStyle w:val="166"/>
        <w:spacing w:line="240" w:lineRule="auto"/>
        <w:ind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41. What</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 xml:space="preserve">homework was Wu Qiong </w:t>
      </w:r>
      <w:r>
        <w:rPr>
          <w:rFonts w:hint="default" w:ascii="Times New Roman" w:hAnsi="Times New Roman" w:eastAsia="宋体" w:cs="Times New Roman"/>
          <w:b w:val="0"/>
          <w:color w:val="000000"/>
          <w:lang w:eastAsia="zh-CN"/>
        </w:rPr>
        <w:t>doing</w:t>
      </w:r>
      <w:r>
        <w:rPr>
          <w:rFonts w:hint="default" w:ascii="Times New Roman" w:hAnsi="Times New Roman" w:eastAsia="宋体" w:cs="Times New Roman"/>
          <w:b w:val="0"/>
          <w:color w:val="000000"/>
        </w:rPr>
        <w:t>?</w:t>
      </w:r>
    </w:p>
    <w:p>
      <w:pPr>
        <w:pStyle w:val="166"/>
        <w:tabs>
          <w:tab w:val="left" w:pos="545"/>
          <w:tab w:val="center" w:pos="3571"/>
          <w:tab w:val="center" w:pos="5609"/>
          <w:tab w:val="right" w:pos="8266"/>
        </w:tabs>
        <w:spacing w:line="240" w:lineRule="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b w:val="0"/>
          <w:color w:val="000000"/>
        </w:rPr>
        <w:t>A. Chemistry</w:t>
      </w:r>
      <w:r>
        <w:rPr>
          <w:rFonts w:hint="default" w:ascii="Times New Roman" w:hAnsi="Times New Roman" w:eastAsia="宋体" w:cs="Times New Roman"/>
        </w:rPr>
        <w:tab/>
      </w:r>
      <w:r>
        <w:rPr>
          <w:rFonts w:hint="default" w:ascii="Times New Roman" w:hAnsi="Times New Roman" w:eastAsia="宋体" w:cs="Times New Roman"/>
          <w:b w:val="0"/>
          <w:color w:val="000000"/>
        </w:rPr>
        <w:t>B.Physics</w:t>
      </w:r>
      <w:r>
        <w:rPr>
          <w:rFonts w:hint="default" w:ascii="Times New Roman" w:hAnsi="Times New Roman" w:eastAsia="宋体" w:cs="Times New Roman"/>
        </w:rPr>
        <w:tab/>
      </w:r>
      <w:r>
        <w:rPr>
          <w:rFonts w:hint="default" w:ascii="Times New Roman" w:hAnsi="Times New Roman" w:eastAsia="宋体" w:cs="Times New Roman"/>
          <w:b w:val="0"/>
          <w:color w:val="000000"/>
        </w:rPr>
        <w:t>C.Science</w:t>
      </w:r>
      <w:r>
        <w:rPr>
          <w:rFonts w:hint="default" w:ascii="Times New Roman" w:hAnsi="Times New Roman" w:eastAsia="宋体" w:cs="Times New Roman"/>
        </w:rPr>
        <w:tab/>
      </w:r>
      <w:r>
        <w:rPr>
          <w:rFonts w:hint="default" w:ascii="Times New Roman" w:hAnsi="Times New Roman" w:eastAsia="宋体" w:cs="Times New Roman"/>
          <w:b w:val="0"/>
          <w:color w:val="000000"/>
        </w:rPr>
        <w:t>D. English</w:t>
      </w:r>
    </w:p>
    <w:p>
      <w:pPr>
        <w:pStyle w:val="166"/>
        <w:spacing w:line="240" w:lineRule="auto"/>
        <w:ind w:left="0" w:firstLine="0"/>
        <w:jc w:val="both"/>
        <w:rPr>
          <w:rFonts w:hint="default" w:ascii="Times New Roman" w:hAnsi="Times New Roman" w:eastAsia="宋体" w:cs="Times New Roman"/>
          <w:highlight w:val="none"/>
        </w:rPr>
      </w:pPr>
      <w:r>
        <w:rPr>
          <w:rFonts w:hint="default" w:ascii="Times New Roman" w:hAnsi="Times New Roman" w:eastAsia="宋体" w:cs="Times New Roman"/>
          <w:b w:val="0"/>
          <w:color w:val="000000"/>
        </w:rPr>
        <w:t>42</w:t>
      </w:r>
      <w:r>
        <w:rPr>
          <w:rFonts w:hint="default" w:ascii="Times New Roman" w:hAnsi="Times New Roman" w:eastAsia="宋体" w:cs="Times New Roman"/>
          <w:b w:val="0"/>
          <w:color w:val="000000"/>
          <w:highlight w:val="none"/>
        </w:rPr>
        <w:t>. According to Wu, which of the following is true?</w:t>
      </w:r>
    </w:p>
    <w:p>
      <w:pPr>
        <w:pStyle w:val="166"/>
        <w:spacing w:line="240" w:lineRule="auto"/>
        <w:ind w:left="400" w:leftChars="200" w:firstLine="0"/>
        <w:jc w:val="both"/>
        <w:rPr>
          <w:rFonts w:hint="default" w:ascii="Times New Roman" w:hAnsi="Times New Roman" w:eastAsia="宋体" w:cs="Times New Roman"/>
          <w:highlight w:val="none"/>
        </w:rPr>
      </w:pPr>
      <w:r>
        <w:rPr>
          <w:rFonts w:hint="default" w:ascii="Times New Roman" w:hAnsi="Times New Roman" w:eastAsia="宋体" w:cs="Times New Roman"/>
          <w:b w:val="0"/>
          <w:color w:val="000000"/>
          <w:highlight w:val="none"/>
        </w:rPr>
        <w:t xml:space="preserve">A. The new learning way is </w:t>
      </w:r>
      <w:r>
        <w:rPr>
          <w:rFonts w:hint="default" w:ascii="Times New Roman" w:hAnsi="Times New Roman" w:eastAsia="宋体" w:cs="Times New Roman"/>
          <w:b w:val="0"/>
          <w:color w:val="000000"/>
          <w:highlight w:val="none"/>
          <w:lang w:eastAsia="zh-CN"/>
        </w:rPr>
        <w:t>difficult</w:t>
      </w:r>
      <w:r>
        <w:rPr>
          <w:rFonts w:hint="default" w:ascii="Times New Roman" w:hAnsi="Times New Roman" w:eastAsia="宋体" w:cs="Times New Roman"/>
          <w:b w:val="0"/>
          <w:color w:val="000000"/>
          <w:highlight w:val="none"/>
        </w:rPr>
        <w:t>.</w:t>
      </w:r>
    </w:p>
    <w:p>
      <w:pPr>
        <w:pStyle w:val="166"/>
        <w:spacing w:line="240" w:lineRule="auto"/>
        <w:ind w:left="400" w:leftChars="200" w:firstLine="0"/>
        <w:jc w:val="both"/>
        <w:rPr>
          <w:rFonts w:hint="default" w:ascii="Times New Roman" w:hAnsi="Times New Roman" w:eastAsia="宋体" w:cs="Times New Roman"/>
          <w:highlight w:val="none"/>
        </w:rPr>
      </w:pPr>
      <w:r>
        <w:rPr>
          <w:rFonts w:hint="default" w:ascii="Times New Roman" w:hAnsi="Times New Roman" w:eastAsia="宋体" w:cs="Times New Roman"/>
          <w:b w:val="0"/>
          <w:color w:val="000000"/>
          <w:highlight w:val="none"/>
        </w:rPr>
        <w:t xml:space="preserve">B. Students should study with the teacher </w:t>
      </w:r>
      <w:r>
        <w:rPr>
          <w:rFonts w:hint="default" w:ascii="Times New Roman" w:hAnsi="Times New Roman" w:eastAsia="宋体" w:cs="Times New Roman"/>
          <w:b w:val="0"/>
          <w:color w:val="000000"/>
          <w:highlight w:val="none"/>
          <w:lang w:eastAsia="zh-CN"/>
        </w:rPr>
        <w:t>face</w:t>
      </w:r>
      <w:r>
        <w:rPr>
          <w:rFonts w:hint="default" w:ascii="Times New Roman" w:hAnsi="Times New Roman" w:eastAsia="宋体" w:cs="Times New Roman"/>
          <w:b w:val="0"/>
          <w:color w:val="000000"/>
          <w:highlight w:val="none"/>
        </w:rPr>
        <w:t xml:space="preserve"> to face.</w:t>
      </w:r>
    </w:p>
    <w:p>
      <w:pPr>
        <w:pStyle w:val="166"/>
        <w:spacing w:line="240" w:lineRule="auto"/>
        <w:ind w:left="400" w:leftChars="200" w:firstLine="0"/>
        <w:jc w:val="both"/>
        <w:rPr>
          <w:rFonts w:hint="default" w:ascii="Times New Roman" w:hAnsi="Times New Roman" w:eastAsia="宋体" w:cs="Times New Roman"/>
          <w:highlight w:val="none"/>
        </w:rPr>
      </w:pPr>
      <w:r>
        <w:rPr>
          <w:rFonts w:hint="default" w:ascii="Times New Roman" w:hAnsi="Times New Roman" w:eastAsia="宋体" w:cs="Times New Roman"/>
          <w:b w:val="0"/>
          <w:color w:val="000000"/>
          <w:highlight w:val="none"/>
        </w:rPr>
        <w:t>C. The new learning way is helpful for students'</w:t>
      </w:r>
      <w:r>
        <w:rPr>
          <w:rFonts w:hint="default" w:ascii="Times New Roman" w:hAnsi="Times New Roman" w:eastAsia="宋体" w:cs="Times New Roman"/>
          <w:b w:val="0"/>
          <w:color w:val="000000"/>
          <w:highlight w:val="none"/>
          <w:lang w:val="en-US" w:eastAsia="zh-CN"/>
        </w:rPr>
        <w:t xml:space="preserve"> </w:t>
      </w:r>
      <w:r>
        <w:rPr>
          <w:rFonts w:hint="default" w:ascii="Times New Roman" w:hAnsi="Times New Roman" w:eastAsia="宋体" w:cs="Times New Roman"/>
          <w:b w:val="0"/>
          <w:color w:val="000000"/>
          <w:highlight w:val="none"/>
        </w:rPr>
        <w:t>study and abilities</w:t>
      </w:r>
    </w:p>
    <w:p>
      <w:pPr>
        <w:pStyle w:val="166"/>
        <w:spacing w:line="240" w:lineRule="auto"/>
        <w:ind w:left="400" w:leftChars="200" w:firstLine="0"/>
        <w:jc w:val="both"/>
        <w:rPr>
          <w:rFonts w:hint="default" w:ascii="Times New Roman" w:hAnsi="Times New Roman" w:eastAsia="宋体" w:cs="Times New Roman"/>
          <w:highlight w:val="none"/>
        </w:rPr>
      </w:pPr>
      <w:r>
        <w:rPr>
          <w:rFonts w:hint="default" w:ascii="Times New Roman" w:hAnsi="Times New Roman" w:eastAsia="宋体" w:cs="Times New Roman"/>
          <w:b w:val="0"/>
          <w:color w:val="000000"/>
          <w:highlight w:val="none"/>
        </w:rPr>
        <w:t>D. Students could copy others'</w:t>
      </w:r>
      <w:r>
        <w:rPr>
          <w:rFonts w:hint="default" w:ascii="Times New Roman" w:hAnsi="Times New Roman" w:eastAsia="宋体" w:cs="Times New Roman"/>
          <w:b w:val="0"/>
          <w:color w:val="000000"/>
          <w:highlight w:val="none"/>
          <w:lang w:val="en-US" w:eastAsia="zh-CN"/>
        </w:rPr>
        <w:t xml:space="preserve"> </w:t>
      </w:r>
      <w:r>
        <w:rPr>
          <w:rFonts w:hint="default" w:ascii="Times New Roman" w:hAnsi="Times New Roman" w:eastAsia="宋体" w:cs="Times New Roman"/>
          <w:b w:val="0"/>
          <w:color w:val="000000"/>
          <w:highlight w:val="none"/>
        </w:rPr>
        <w:t xml:space="preserve">homework </w:t>
      </w:r>
      <w:r>
        <w:rPr>
          <w:rFonts w:hint="default" w:ascii="Times New Roman" w:hAnsi="Times New Roman" w:eastAsia="宋体" w:cs="Times New Roman"/>
          <w:b w:val="0"/>
          <w:color w:val="000000"/>
          <w:highlight w:val="none"/>
          <w:lang w:eastAsia="zh-CN"/>
        </w:rPr>
        <w:t>online</w:t>
      </w:r>
      <w:r>
        <w:rPr>
          <w:rFonts w:hint="default" w:ascii="Times New Roman" w:hAnsi="Times New Roman" w:eastAsia="宋体" w:cs="Times New Roman"/>
          <w:b w:val="0"/>
          <w:color w:val="000000"/>
          <w:highlight w:val="none"/>
        </w:rPr>
        <w:t>.</w:t>
      </w:r>
    </w:p>
    <w:p>
      <w:pPr>
        <w:pStyle w:val="166"/>
        <w:spacing w:line="240" w:lineRule="auto"/>
        <w:ind w:firstLine="0"/>
        <w:jc w:val="both"/>
        <w:rPr>
          <w:rFonts w:hint="default" w:ascii="Times New Roman" w:hAnsi="Times New Roman" w:eastAsia="宋体" w:cs="Times New Roman"/>
          <w:highlight w:val="none"/>
        </w:rPr>
      </w:pPr>
      <w:r>
        <w:rPr>
          <w:rFonts w:hint="default" w:ascii="Times New Roman" w:hAnsi="Times New Roman" w:eastAsia="宋体" w:cs="Times New Roman"/>
          <w:b w:val="0"/>
          <w:color w:val="000000"/>
          <w:highlight w:val="none"/>
        </w:rPr>
        <w:t>43. When a student uses the Internet, what m</w:t>
      </w:r>
      <w:r>
        <w:rPr>
          <w:rFonts w:hint="default" w:ascii="Times New Roman" w:hAnsi="Times New Roman" w:eastAsia="宋体" w:cs="Times New Roman"/>
          <w:b w:val="0"/>
          <w:color w:val="000000"/>
          <w:highlight w:val="none"/>
          <w:lang w:val="en-US" w:eastAsia="zh-CN"/>
        </w:rPr>
        <w:t>u</w:t>
      </w:r>
      <w:r>
        <w:rPr>
          <w:rFonts w:hint="default" w:ascii="Times New Roman" w:hAnsi="Times New Roman" w:eastAsia="宋体" w:cs="Times New Roman"/>
          <w:b w:val="0"/>
          <w:color w:val="000000"/>
          <w:highlight w:val="none"/>
        </w:rPr>
        <w:t xml:space="preserve">st </w:t>
      </w:r>
      <w:r>
        <w:rPr>
          <w:rFonts w:hint="default" w:ascii="Times New Roman" w:hAnsi="Times New Roman" w:eastAsia="宋体" w:cs="Times New Roman"/>
          <w:b w:val="0"/>
          <w:color w:val="000000"/>
          <w:highlight w:val="none"/>
          <w:lang w:val="en-US" w:eastAsia="zh-CN"/>
        </w:rPr>
        <w:t>h</w:t>
      </w:r>
      <w:r>
        <w:rPr>
          <w:rFonts w:hint="default" w:ascii="Times New Roman" w:hAnsi="Times New Roman" w:eastAsia="宋体" w:cs="Times New Roman"/>
          <w:b w:val="0"/>
          <w:color w:val="000000"/>
          <w:highlight w:val="none"/>
        </w:rPr>
        <w:t>e do?</w:t>
      </w:r>
    </w:p>
    <w:p>
      <w:pPr>
        <w:pStyle w:val="166"/>
        <w:tabs>
          <w:tab w:val="left" w:pos="579"/>
          <w:tab w:val="right" w:pos="6892"/>
        </w:tabs>
        <w:spacing w:line="240" w:lineRule="auto"/>
        <w:rPr>
          <w:rFonts w:hint="default" w:ascii="Times New Roman" w:hAnsi="Times New Roman" w:eastAsia="宋体" w:cs="Times New Roman"/>
          <w:highlight w:val="none"/>
        </w:rPr>
      </w:pPr>
      <w:r>
        <w:rPr>
          <w:rFonts w:hint="default" w:ascii="Times New Roman" w:hAnsi="Times New Roman" w:eastAsia="宋体" w:cs="Times New Roman"/>
          <w:highlight w:val="none"/>
        </w:rPr>
        <w:tab/>
      </w:r>
      <w:r>
        <w:rPr>
          <w:rFonts w:hint="default" w:ascii="Times New Roman" w:hAnsi="Times New Roman" w:eastAsia="宋体" w:cs="Times New Roman"/>
          <w:b w:val="0"/>
          <w:color w:val="000000"/>
          <w:highlight w:val="none"/>
        </w:rPr>
        <w:t>A. Have good self-control.</w:t>
      </w:r>
      <w:r>
        <w:rPr>
          <w:rFonts w:hint="default" w:ascii="Times New Roman" w:hAnsi="Times New Roman" w:eastAsia="宋体" w:cs="Times New Roman"/>
          <w:highlight w:val="none"/>
        </w:rPr>
        <w:tab/>
      </w:r>
      <w:r>
        <w:rPr>
          <w:rFonts w:hint="default" w:ascii="Times New Roman" w:hAnsi="Times New Roman" w:eastAsia="宋体" w:cs="Times New Roman"/>
          <w:b w:val="0"/>
          <w:color w:val="000000"/>
          <w:highlight w:val="none"/>
        </w:rPr>
        <w:t>B. Have a f</w:t>
      </w:r>
      <w:r>
        <w:rPr>
          <w:rFonts w:hint="default" w:ascii="Times New Roman" w:hAnsi="Times New Roman" w:eastAsia="宋体" w:cs="Times New Roman"/>
          <w:b w:val="0"/>
          <w:color w:val="000000"/>
          <w:highlight w:val="none"/>
          <w:lang w:val="en-US" w:eastAsia="zh-CN"/>
        </w:rPr>
        <w:t>a</w:t>
      </w:r>
      <w:r>
        <w:rPr>
          <w:rFonts w:hint="default" w:ascii="Times New Roman" w:hAnsi="Times New Roman" w:eastAsia="宋体" w:cs="Times New Roman"/>
          <w:b w:val="0"/>
          <w:color w:val="000000"/>
          <w:highlight w:val="none"/>
        </w:rPr>
        <w:t>st net</w:t>
      </w:r>
      <w:r>
        <w:rPr>
          <w:rFonts w:hint="default" w:ascii="Times New Roman" w:hAnsi="Times New Roman" w:eastAsia="宋体" w:cs="Times New Roman"/>
          <w:b w:val="0"/>
          <w:color w:val="000000"/>
          <w:highlight w:val="none"/>
          <w:lang w:val="en-US" w:eastAsia="zh-CN"/>
        </w:rPr>
        <w:t>w</w:t>
      </w:r>
      <w:r>
        <w:rPr>
          <w:rFonts w:hint="default" w:ascii="Times New Roman" w:hAnsi="Times New Roman" w:eastAsia="宋体" w:cs="Times New Roman"/>
          <w:b w:val="0"/>
          <w:color w:val="000000"/>
          <w:highlight w:val="none"/>
        </w:rPr>
        <w:t>ork.</w:t>
      </w:r>
    </w:p>
    <w:p>
      <w:pPr>
        <w:pStyle w:val="166"/>
        <w:tabs>
          <w:tab w:val="left" w:pos="579"/>
          <w:tab w:val="left" w:pos="591"/>
          <w:tab w:val="right" w:pos="7574"/>
        </w:tabs>
        <w:spacing w:line="240" w:lineRule="auto"/>
        <w:rPr>
          <w:rFonts w:hint="default" w:ascii="Times New Roman" w:hAnsi="Times New Roman" w:eastAsia="宋体" w:cs="Times New Roman"/>
          <w:b w:val="0"/>
          <w:color w:val="000000"/>
        </w:rPr>
      </w:pPr>
      <w:r>
        <w:rPr>
          <w:rFonts w:hint="default" w:ascii="Times New Roman" w:hAnsi="Times New Roman" w:eastAsia="宋体" w:cs="Times New Roman"/>
          <w:highlight w:val="none"/>
        </w:rPr>
        <w:tab/>
      </w:r>
      <w:r>
        <w:rPr>
          <w:rFonts w:hint="default" w:ascii="Times New Roman" w:hAnsi="Times New Roman" w:eastAsia="宋体" w:cs="Times New Roman"/>
          <w:b w:val="0"/>
          <w:color w:val="000000"/>
          <w:highlight w:val="none"/>
        </w:rPr>
        <w:t>C.Ask bis parents to stay beside hi</w:t>
      </w:r>
      <w:r>
        <w:rPr>
          <w:rFonts w:hint="default" w:ascii="Times New Roman" w:hAnsi="Times New Roman" w:eastAsia="宋体" w:cs="Times New Roman"/>
          <w:b w:val="0"/>
          <w:color w:val="000000"/>
        </w:rPr>
        <w:t>m.</w:t>
      </w:r>
      <w:r>
        <w:rPr>
          <w:rFonts w:hint="default" w:ascii="Times New Roman" w:hAnsi="Times New Roman" w:eastAsia="宋体" w:cs="Times New Roman"/>
        </w:rPr>
        <w:tab/>
      </w:r>
      <w:r>
        <w:rPr>
          <w:rFonts w:hint="default" w:ascii="Times New Roman" w:hAnsi="Times New Roman" w:eastAsia="宋体" w:cs="Times New Roman"/>
          <w:b w:val="0"/>
          <w:color w:val="000000"/>
        </w:rPr>
        <w:t>D. Have his friends around him.</w:t>
      </w:r>
    </w:p>
    <w:p>
      <w:pPr>
        <w:pStyle w:val="166"/>
        <w:tabs>
          <w:tab w:val="left" w:pos="579"/>
          <w:tab w:val="left" w:pos="591"/>
          <w:tab w:val="right" w:pos="7574"/>
        </w:tabs>
        <w:spacing w:line="240" w:lineRule="auto"/>
        <w:rPr>
          <w:rFonts w:hint="default" w:ascii="Times New Roman" w:hAnsi="Times New Roman" w:eastAsia="宋体" w:cs="Times New Roman"/>
          <w:b w:val="0"/>
          <w:color w:val="000000"/>
        </w:rPr>
      </w:pPr>
    </w:p>
    <w:p>
      <w:pPr>
        <w:pStyle w:val="166"/>
        <w:tabs>
          <w:tab w:val="left" w:pos="579"/>
          <w:tab w:val="left" w:pos="591"/>
          <w:tab w:val="right" w:pos="7574"/>
        </w:tabs>
        <w:spacing w:line="240" w:lineRule="auto"/>
        <w:jc w:val="center"/>
        <w:rPr>
          <w:rFonts w:hint="default" w:ascii="Times New Roman" w:hAnsi="Times New Roman" w:eastAsia="宋体" w:cs="Times New Roman"/>
          <w:b w:val="0"/>
          <w:color w:val="000000"/>
          <w:lang w:val="en-US" w:eastAsia="zh-CN"/>
        </w:rPr>
      </w:pPr>
      <w:r>
        <w:rPr>
          <w:rFonts w:hint="default" w:ascii="Times New Roman" w:hAnsi="Times New Roman" w:eastAsia="宋体" w:cs="Times New Roman"/>
          <w:b w:val="0"/>
          <w:color w:val="000000"/>
          <w:lang w:val="en-US" w:eastAsia="zh-CN"/>
        </w:rPr>
        <w:t>B</w:t>
      </w:r>
    </w:p>
    <w:p>
      <w:pPr>
        <w:pStyle w:val="166"/>
        <w:tabs>
          <w:tab w:val="left" w:pos="579"/>
          <w:tab w:val="left" w:pos="591"/>
          <w:tab w:val="right" w:pos="7574"/>
        </w:tabs>
        <w:spacing w:line="240" w:lineRule="auto"/>
        <w:jc w:val="center"/>
        <w:rPr>
          <w:rFonts w:hint="default" w:ascii="Times New Roman" w:hAnsi="Times New Roman" w:eastAsia="宋体" w:cs="Times New Roman"/>
          <w:b w:val="0"/>
          <w:color w:val="000000"/>
          <w:lang w:val="en-US" w:eastAsia="zh-CN"/>
        </w:rPr>
      </w:pPr>
    </w:p>
    <w:p>
      <w:pPr>
        <w:pStyle w:val="166"/>
        <w:spacing w:before="0" w:line="240" w:lineRule="auto"/>
        <w:ind w:left="0" w:firstLine="399"/>
        <w:jc w:val="both"/>
        <w:rPr>
          <w:rFonts w:hint="default" w:ascii="Times New Roman" w:hAnsi="Times New Roman" w:eastAsia="宋体" w:cs="Times New Roman"/>
        </w:rPr>
      </w:pPr>
      <w:r>
        <w:rPr>
          <w:rFonts w:hint="default" w:ascii="Times New Roman" w:hAnsi="Times New Roman" w:eastAsia="宋体" w:cs="Times New Roman"/>
          <w:b w:val="0"/>
          <w:color w:val="000000"/>
        </w:rPr>
        <w:t>Is your TV connected to the Internet? What about your chair, or your fridge? Probably they are not. But in the future, most things in your home may be connected, thanks-to the so-called "Internet of things".</w:t>
      </w:r>
    </w:p>
    <w:p>
      <w:pPr>
        <w:pStyle w:val="166"/>
        <w:spacing w:line="240" w:lineRule="auto"/>
        <w:ind w:left="0" w:firstLine="399"/>
        <w:jc w:val="both"/>
        <w:rPr>
          <w:rFonts w:hint="default" w:ascii="Times New Roman" w:hAnsi="Times New Roman" w:eastAsia="宋体" w:cs="Times New Roman"/>
        </w:rPr>
      </w:pPr>
      <w:r>
        <w:rPr>
          <w:rFonts w:hint="default" w:ascii="Times New Roman" w:hAnsi="Times New Roman" w:eastAsia="宋体" w:cs="Times New Roman"/>
          <w:b w:val="0"/>
          <w:color w:val="000000"/>
        </w:rPr>
        <w:t>The Internet of things may be coming sooner than you think. Earlier this year, Samsung CEO spent a lot of time talking about the Internet of things, no matter whether it's a remote control or a washing machine.</w:t>
      </w:r>
    </w:p>
    <w:p>
      <w:pPr>
        <w:pStyle w:val="166"/>
        <w:spacing w:line="240" w:lineRule="auto"/>
        <w:ind w:left="0" w:firstLine="399"/>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So, how do household(家用的)objects that are part of the Internet of things work? Well, think of a common chair. When connected to the Internet, the chair warms up when it knows the user has just walked into the room and is feeling </w:t>
      </w:r>
      <w:r>
        <w:rPr>
          <w:rFonts w:hint="eastAsia" w:hAnsi="Times New Roman" w:eastAsia="宋体" w:cs="Times New Roman"/>
          <w:b w:val="0"/>
          <w:color w:val="000000"/>
          <w:lang w:eastAsia="zh-CN"/>
        </w:rPr>
        <w:t>cold</w:t>
      </w:r>
      <w:r>
        <w:rPr>
          <w:rFonts w:hint="default" w:ascii="Times New Roman" w:hAnsi="Times New Roman" w:eastAsia="宋体" w:cs="Times New Roman"/>
          <w:b w:val="0"/>
          <w:color w:val="000000"/>
        </w:rPr>
        <w:t>.</w:t>
      </w:r>
    </w:p>
    <w:p>
      <w:pPr>
        <w:pStyle w:val="166"/>
        <w:spacing w:line="240" w:lineRule="auto"/>
        <w:ind w:left="0" w:firstLine="399"/>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An </w:t>
      </w:r>
      <w:r>
        <w:rPr>
          <w:rFonts w:hint="eastAsia" w:hAnsi="Times New Roman" w:eastAsia="宋体" w:cs="Times New Roman"/>
          <w:b w:val="0"/>
          <w:color w:val="000000"/>
          <w:lang w:val="en-US" w:eastAsia="zh-CN"/>
        </w:rPr>
        <w:t>in</w:t>
      </w:r>
      <w:r>
        <w:rPr>
          <w:rFonts w:hint="default" w:ascii="Times New Roman" w:hAnsi="Times New Roman" w:eastAsia="宋体" w:cs="Times New Roman"/>
          <w:b w:val="0"/>
          <w:color w:val="000000"/>
        </w:rPr>
        <w:t>ternet-co</w:t>
      </w:r>
      <w:r>
        <w:rPr>
          <w:rFonts w:hint="eastAsia" w:hAnsi="Times New Roman" w:eastAsia="宋体" w:cs="Times New Roman"/>
          <w:b w:val="0"/>
          <w:color w:val="000000"/>
          <w:lang w:val="en-US" w:eastAsia="zh-CN"/>
        </w:rPr>
        <w:t>nn</w:t>
      </w:r>
      <w:r>
        <w:rPr>
          <w:rFonts w:hint="default" w:ascii="Times New Roman" w:hAnsi="Times New Roman" w:eastAsia="宋体" w:cs="Times New Roman"/>
          <w:b w:val="0"/>
          <w:color w:val="000000"/>
        </w:rPr>
        <w:t>ected camera could help people feel safer in their homes. It can know people's faces and has an infrared sensor(红外传感器),so even if it's dark it can see when someone passes by and send you a message on your smart phone t</w:t>
      </w:r>
      <w:r>
        <w:rPr>
          <w:rFonts w:hint="eastAsia" w:hAnsi="Times New Roman" w:eastAsia="宋体" w:cs="Times New Roman"/>
          <w:b w:val="0"/>
          <w:color w:val="000000"/>
          <w:lang w:val="en-US" w:eastAsia="zh-CN"/>
        </w:rPr>
        <w:t xml:space="preserve">o </w:t>
      </w:r>
      <w:r>
        <w:rPr>
          <w:rFonts w:hint="default" w:ascii="Times New Roman" w:hAnsi="Times New Roman" w:eastAsia="宋体" w:cs="Times New Roman"/>
          <w:b w:val="0"/>
          <w:color w:val="000000"/>
        </w:rPr>
        <w:t xml:space="preserve">let you know who's there. If the person is someone you don't </w:t>
      </w:r>
      <w:r>
        <w:rPr>
          <w:rFonts w:hint="eastAsia" w:hAnsi="Times New Roman" w:eastAsia="宋体" w:cs="Times New Roman"/>
          <w:b w:val="0"/>
          <w:color w:val="000000"/>
          <w:lang w:val="en-US" w:eastAsia="zh-CN"/>
        </w:rPr>
        <w:t>kn</w:t>
      </w:r>
      <w:r>
        <w:rPr>
          <w:rFonts w:hint="default" w:ascii="Times New Roman" w:hAnsi="Times New Roman" w:eastAsia="宋体" w:cs="Times New Roman"/>
          <w:b w:val="0"/>
          <w:color w:val="000000"/>
        </w:rPr>
        <w:t>ow,it can tell you that, too.</w:t>
      </w:r>
    </w:p>
    <w:p>
      <w:pPr>
        <w:pStyle w:val="166"/>
        <w:spacing w:line="240" w:lineRule="auto"/>
        <w:ind w:left="0" w:firstLine="399"/>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But according to MIT Technology Review, whether companies are connecting dog food bowls or security systems to the Internet, there may be some problems. </w:t>
      </w:r>
      <w:r>
        <w:rPr>
          <w:rFonts w:hint="eastAsia" w:hAnsi="Times New Roman" w:eastAsia="宋体" w:cs="Times New Roman"/>
          <w:b w:val="0"/>
          <w:color w:val="000000"/>
          <w:lang w:val="en-US" w:eastAsia="zh-CN"/>
        </w:rPr>
        <w:t>F</w:t>
      </w:r>
      <w:r>
        <w:rPr>
          <w:rFonts w:hint="default" w:ascii="Times New Roman" w:hAnsi="Times New Roman" w:eastAsia="宋体" w:cs="Times New Roman"/>
          <w:b w:val="0"/>
          <w:color w:val="000000"/>
        </w:rPr>
        <w:t>or example, many early connected-home objects don't have much built-</w:t>
      </w:r>
      <w:r>
        <w:rPr>
          <w:rFonts w:hint="eastAsia" w:hAnsi="Times New Roman" w:eastAsia="宋体" w:cs="Times New Roman"/>
          <w:b w:val="0"/>
          <w:color w:val="000000"/>
          <w:lang w:val="en-US" w:eastAsia="zh-CN"/>
        </w:rPr>
        <w:t>i</w:t>
      </w:r>
      <w:r>
        <w:rPr>
          <w:rFonts w:hint="default" w:ascii="Times New Roman" w:hAnsi="Times New Roman" w:eastAsia="宋体" w:cs="Times New Roman"/>
          <w:b w:val="0"/>
          <w:color w:val="000000"/>
        </w:rPr>
        <w:t xml:space="preserve">n </w:t>
      </w:r>
      <w:r>
        <w:rPr>
          <w:rFonts w:hint="eastAsia" w:hAnsi="Times New Roman" w:eastAsia="宋体" w:cs="Times New Roman"/>
          <w:b w:val="0"/>
          <w:color w:val="000000"/>
          <w:lang w:eastAsia="zh-CN"/>
        </w:rPr>
        <w:t>security</w:t>
      </w:r>
      <w:r>
        <w:rPr>
          <w:rFonts w:hint="default" w:ascii="Times New Roman" w:hAnsi="Times New Roman" w:eastAsia="宋体" w:cs="Times New Roman"/>
          <w:b w:val="0"/>
          <w:color w:val="000000"/>
        </w:rPr>
        <w:t>,which means they cou</w:t>
      </w:r>
      <w:r>
        <w:rPr>
          <w:rFonts w:hint="eastAsia" w:hAnsi="Times New Roman" w:eastAsia="宋体" w:cs="Times New Roman"/>
          <w:b w:val="0"/>
          <w:color w:val="000000"/>
          <w:lang w:val="en-US" w:eastAsia="zh-CN"/>
        </w:rPr>
        <w:t>ld</w:t>
      </w:r>
      <w:r>
        <w:rPr>
          <w:rFonts w:hint="default" w:ascii="Times New Roman" w:hAnsi="Times New Roman" w:eastAsia="宋体" w:cs="Times New Roman"/>
          <w:b w:val="0"/>
          <w:color w:val="000000"/>
        </w:rPr>
        <w:t xml:space="preserve"> be hacked(被黑客攻击).</w:t>
      </w:r>
      <w:r>
        <w:rPr>
          <w:rFonts w:hint="eastAsia"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Moreover,</w:t>
      </w:r>
      <w:r>
        <w:rPr>
          <w:rFonts w:hint="eastAsia"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it could be difficult to get these new machines to work together especially when they are made by different companies. To fight this, many companies have joined the open Interconnected Consortium, which had 45 members by late 2014.</w:t>
      </w:r>
    </w:p>
    <w:p>
      <w:pPr>
        <w:pStyle w:val="166"/>
        <w:spacing w:line="240" w:lineRule="auto"/>
        <w:ind w:left="0" w:firstLine="399"/>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So, picture this: you enter your home. The temperature changes to make you feel comfortable. Your favorite music starts playing for you. Do you think that this would be a good thing? It may happen sooner than you think.</w:t>
      </w:r>
    </w:p>
    <w:p>
      <w:pPr>
        <w:pStyle w:val="166"/>
        <w:spacing w:line="240" w:lineRule="auto"/>
        <w:ind w:left="0" w:firstLine="399"/>
        <w:jc w:val="both"/>
        <w:rPr>
          <w:rFonts w:hint="default" w:ascii="Times New Roman" w:hAnsi="Times New Roman" w:eastAsia="宋体" w:cs="Times New Roman"/>
          <w:b w:val="0"/>
          <w:color w:val="000000"/>
        </w:rPr>
      </w:pPr>
    </w:p>
    <w:p>
      <w:pPr>
        <w:pStyle w:val="166"/>
        <w:spacing w:line="240" w:lineRule="auto"/>
        <w:ind w:left="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44. We can infer from paragraphs 3 and 4 that </w:t>
      </w:r>
      <w:r>
        <w:rPr>
          <w:rFonts w:hint="eastAsia" w:hAnsi="Times New Roman" w:eastAsia="宋体" w:cs="Times New Roman"/>
          <w:b w:val="0"/>
          <w:color w:val="000000"/>
          <w:lang w:val="en-US" w:eastAsia="zh-CN"/>
        </w:rPr>
        <w:t>____</w:t>
      </w:r>
      <w:r>
        <w:rPr>
          <w:rFonts w:hint="default" w:ascii="Times New Roman" w:hAnsi="Times New Roman" w:eastAsia="宋体" w:cs="Times New Roman"/>
          <w:b w:val="0"/>
          <w:color w:val="000000"/>
        </w:rPr>
        <w:t>_.</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A. the chair can know whether the user feels cold or not</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B. an Internet-connected camera can be connected to t</w:t>
      </w:r>
      <w:r>
        <w:rPr>
          <w:rFonts w:hint="eastAsia" w:hAnsi="Times New Roman" w:eastAsia="宋体" w:cs="Times New Roman"/>
          <w:b w:val="0"/>
          <w:color w:val="000000"/>
          <w:lang w:val="en-US" w:eastAsia="zh-CN"/>
        </w:rPr>
        <w:t>h</w:t>
      </w:r>
      <w:r>
        <w:rPr>
          <w:rFonts w:hint="default" w:ascii="Times New Roman" w:hAnsi="Times New Roman" w:eastAsia="宋体" w:cs="Times New Roman"/>
          <w:b w:val="0"/>
          <w:color w:val="000000"/>
        </w:rPr>
        <w:t>e-user's smart phone</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C. an internet-connected camera can be used to take photos in the house</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D. a usual chair can warm up when it knows the user comes in</w:t>
      </w:r>
    </w:p>
    <w:p>
      <w:pPr>
        <w:pStyle w:val="166"/>
        <w:spacing w:line="240" w:lineRule="auto"/>
        <w:ind w:left="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45. Paragraph 5 is mainly about __</w:t>
      </w:r>
      <w:r>
        <w:rPr>
          <w:rFonts w:hint="eastAsia" w:hAnsi="Times New Roman" w:eastAsia="宋体" w:cs="Times New Roman"/>
          <w:b w:val="0"/>
          <w:color w:val="000000"/>
          <w:lang w:val="en-US" w:eastAsia="zh-CN"/>
        </w:rPr>
        <w:t>____</w:t>
      </w:r>
      <w:r>
        <w:rPr>
          <w:rFonts w:hint="default" w:ascii="Times New Roman" w:hAnsi="Times New Roman" w:eastAsia="宋体" w:cs="Times New Roman"/>
          <w:b w:val="0"/>
          <w:color w:val="000000"/>
        </w:rPr>
        <w:t>_.</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A. the possible problems of</w:t>
      </w:r>
      <w:r>
        <w:rPr>
          <w:rFonts w:hint="eastAsia"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"t</w:t>
      </w:r>
      <w:r>
        <w:rPr>
          <w:rFonts w:hint="eastAsia" w:hAnsi="Times New Roman" w:eastAsia="宋体" w:cs="Times New Roman"/>
          <w:b w:val="0"/>
          <w:color w:val="000000"/>
          <w:lang w:val="en-US" w:eastAsia="zh-CN"/>
        </w:rPr>
        <w:t>h</w:t>
      </w:r>
      <w:r>
        <w:rPr>
          <w:rFonts w:hint="default" w:ascii="Times New Roman" w:hAnsi="Times New Roman" w:eastAsia="宋体" w:cs="Times New Roman"/>
          <w:b w:val="0"/>
          <w:color w:val="000000"/>
        </w:rPr>
        <w:t xml:space="preserve">e </w:t>
      </w:r>
      <w:r>
        <w:rPr>
          <w:rFonts w:hint="eastAsia" w:hAnsi="Times New Roman" w:eastAsia="宋体" w:cs="Times New Roman"/>
          <w:b w:val="0"/>
          <w:color w:val="000000"/>
          <w:lang w:eastAsia="zh-CN"/>
        </w:rPr>
        <w:t>Internet</w:t>
      </w:r>
      <w:r>
        <w:rPr>
          <w:rFonts w:hint="default" w:ascii="Times New Roman" w:hAnsi="Times New Roman" w:eastAsia="宋体" w:cs="Times New Roman"/>
          <w:b w:val="0"/>
          <w:color w:val="000000"/>
        </w:rPr>
        <w:t xml:space="preserve"> of things"</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B. the problems with early connected-home objects</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C. how to solve the "the </w:t>
      </w:r>
      <w:r>
        <w:rPr>
          <w:rFonts w:hint="eastAsia" w:hAnsi="Times New Roman" w:eastAsia="宋体" w:cs="Times New Roman"/>
          <w:b w:val="0"/>
          <w:color w:val="000000"/>
          <w:lang w:eastAsia="zh-CN"/>
        </w:rPr>
        <w:t>Internet</w:t>
      </w:r>
      <w:r>
        <w:rPr>
          <w:rFonts w:hint="default" w:ascii="Times New Roman" w:hAnsi="Times New Roman" w:eastAsia="宋体" w:cs="Times New Roman"/>
          <w:b w:val="0"/>
          <w:color w:val="000000"/>
        </w:rPr>
        <w:t xml:space="preserve"> of things"problems</w:t>
      </w:r>
    </w:p>
    <w:p>
      <w:pPr>
        <w:pStyle w:val="166"/>
        <w:spacing w:line="240" w:lineRule="auto"/>
        <w:ind w:left="400" w:leftChars="200" w:firstLine="0"/>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D. How to solve the "the Internet of things" problems</w:t>
      </w:r>
    </w:p>
    <w:p>
      <w:pPr>
        <w:pStyle w:val="166"/>
        <w:spacing w:line="240" w:lineRule="auto"/>
        <w:ind w:left="0" w:firstLine="0"/>
        <w:jc w:val="both"/>
      </w:pPr>
      <w:r>
        <w:rPr>
          <w:b w:val="0"/>
          <w:color w:val="000000"/>
        </w:rPr>
        <w:t>46.Which of the following words best describes the writer's tone(语气)in the article?</w:t>
      </w:r>
    </w:p>
    <w:p>
      <w:pPr>
        <w:pStyle w:val="166"/>
        <w:spacing w:line="240" w:lineRule="auto"/>
        <w:ind w:left="400" w:leftChars="200" w:firstLine="0"/>
        <w:jc w:val="both"/>
        <w:rPr>
          <w:b w:val="0"/>
          <w:color w:val="000000"/>
        </w:rPr>
      </w:pPr>
      <w:r>
        <w:rPr>
          <w:b w:val="0"/>
          <w:color w:val="000000"/>
        </w:rPr>
        <w:t xml:space="preserve">A. worried </w:t>
      </w:r>
      <w:r>
        <w:rPr>
          <w:rFonts w:hint="eastAsia"/>
          <w:b w:val="0"/>
          <w:color w:val="000000"/>
          <w:lang w:val="en-US" w:eastAsia="zh-CN"/>
        </w:rPr>
        <w:t xml:space="preserve">  </w:t>
      </w:r>
      <w:r>
        <w:rPr>
          <w:b w:val="0"/>
          <w:color w:val="000000"/>
        </w:rPr>
        <w:t xml:space="preserve">B.doubtful </w:t>
      </w:r>
      <w:r>
        <w:rPr>
          <w:rFonts w:hint="eastAsia"/>
          <w:b w:val="0"/>
          <w:color w:val="000000"/>
          <w:lang w:val="en-US" w:eastAsia="zh-CN"/>
        </w:rPr>
        <w:t xml:space="preserve">  </w:t>
      </w:r>
      <w:r>
        <w:rPr>
          <w:b w:val="0"/>
          <w:color w:val="000000"/>
        </w:rPr>
        <w:t xml:space="preserve">C.humorous </w:t>
      </w:r>
      <w:r>
        <w:rPr>
          <w:rFonts w:hint="eastAsia"/>
          <w:b w:val="0"/>
          <w:color w:val="000000"/>
          <w:lang w:val="en-US" w:eastAsia="zh-CN"/>
        </w:rPr>
        <w:t xml:space="preserve">   </w:t>
      </w:r>
      <w:r>
        <w:rPr>
          <w:b w:val="0"/>
          <w:color w:val="000000"/>
        </w:rPr>
        <w:t xml:space="preserve">D. hopeful </w:t>
      </w:r>
    </w:p>
    <w:p>
      <w:pPr>
        <w:pStyle w:val="166"/>
        <w:spacing w:line="240" w:lineRule="auto"/>
        <w:ind w:firstLine="0"/>
        <w:jc w:val="both"/>
        <w:rPr>
          <w:b w:val="0"/>
          <w:color w:val="000000"/>
        </w:rPr>
      </w:pPr>
    </w:p>
    <w:p>
      <w:pPr>
        <w:pStyle w:val="166"/>
        <w:spacing w:line="240" w:lineRule="auto"/>
        <w:ind w:firstLine="0"/>
        <w:jc w:val="center"/>
        <w:rPr>
          <w:b w:val="0"/>
          <w:color w:val="000000"/>
        </w:rPr>
      </w:pPr>
      <w:r>
        <w:rPr>
          <w:b w:val="0"/>
          <w:color w:val="000000"/>
        </w:rPr>
        <w:t>C</w:t>
      </w:r>
    </w:p>
    <w:p>
      <w:pPr>
        <w:pStyle w:val="166"/>
        <w:spacing w:line="240" w:lineRule="auto"/>
        <w:ind w:firstLine="0"/>
        <w:jc w:val="center"/>
        <w:rPr>
          <w:b w:val="0"/>
          <w:color w:val="000000"/>
        </w:rPr>
      </w:pPr>
    </w:p>
    <w:p>
      <w:pPr>
        <w:pStyle w:val="166"/>
        <w:spacing w:line="240" w:lineRule="auto"/>
        <w:ind w:left="0" w:firstLine="379"/>
        <w:jc w:val="both"/>
      </w:pPr>
      <w:r>
        <w:rPr>
          <w:b w:val="0"/>
          <w:color w:val="000000"/>
        </w:rPr>
        <w:t>There are about 6,000 languages spoken around the world. But 43 percent of these languages are dying out.</w:t>
      </w:r>
    </w:p>
    <w:p>
      <w:pPr>
        <w:pStyle w:val="166"/>
        <w:spacing w:before="0" w:line="240" w:lineRule="auto"/>
        <w:ind w:left="0" w:firstLine="379"/>
        <w:jc w:val="both"/>
      </w:pPr>
      <w:r>
        <w:rPr>
          <w:b w:val="0"/>
          <w:color w:val="000000"/>
        </w:rPr>
        <w:t xml:space="preserve">This has many reasons. One is that </w:t>
      </w:r>
      <w:r>
        <w:rPr>
          <w:rFonts w:hint="eastAsia"/>
          <w:b w:val="0"/>
          <w:color w:val="000000"/>
          <w:lang w:eastAsia="zh-CN"/>
        </w:rPr>
        <w:t>some</w:t>
      </w:r>
      <w:r>
        <w:rPr>
          <w:b w:val="0"/>
          <w:color w:val="000000"/>
        </w:rPr>
        <w:t xml:space="preserve"> communities of native speakers of the languages are gone. These people sometimes leave their </w:t>
      </w:r>
      <w:r>
        <w:rPr>
          <w:rFonts w:hint="eastAsia"/>
          <w:b w:val="0"/>
          <w:color w:val="000000"/>
          <w:lang w:eastAsia="zh-CN"/>
        </w:rPr>
        <w:t>communities</w:t>
      </w:r>
      <w:r>
        <w:rPr>
          <w:b w:val="0"/>
          <w:color w:val="000000"/>
        </w:rPr>
        <w:t xml:space="preserve"> and move to cities or towns. What's more, to get better education and jobs, young people have to focus their attention on learning more popular language like English, French and Chinese rather than their own languages.</w:t>
      </w:r>
    </w:p>
    <w:p>
      <w:pPr>
        <w:pStyle w:val="166"/>
        <w:spacing w:line="240" w:lineRule="auto"/>
        <w:ind w:left="0" w:firstLine="379"/>
        <w:jc w:val="both"/>
      </w:pPr>
      <w:r>
        <w:rPr>
          <w:rFonts w:hint="eastAsia" w:eastAsia="宋体"/>
          <w:b w:val="0"/>
          <w:color w:val="000000"/>
          <w:lang w:eastAsia="zh-CN"/>
        </w:rPr>
        <w:t>Once</w:t>
      </w:r>
      <w:r>
        <w:rPr>
          <w:b w:val="0"/>
          <w:color w:val="000000"/>
        </w:rPr>
        <w:t xml:space="preserve"> a language dies, it </w:t>
      </w:r>
      <w:r>
        <w:rPr>
          <w:rFonts w:hint="eastAsia"/>
          <w:b w:val="0"/>
          <w:color w:val="000000"/>
          <w:lang w:eastAsia="zh-CN"/>
        </w:rPr>
        <w:t>seldom</w:t>
      </w:r>
      <w:r>
        <w:rPr>
          <w:b w:val="0"/>
          <w:color w:val="000000"/>
        </w:rPr>
        <w:t xml:space="preserve"> comes back to </w:t>
      </w:r>
      <w:r>
        <w:rPr>
          <w:rFonts w:hint="eastAsia"/>
          <w:b w:val="0"/>
          <w:color w:val="000000"/>
          <w:lang w:val="en-US" w:eastAsia="zh-CN"/>
        </w:rPr>
        <w:t>life</w:t>
      </w:r>
      <w:r>
        <w:rPr>
          <w:b w:val="0"/>
          <w:color w:val="000000"/>
        </w:rPr>
        <w:t xml:space="preserve">. Governments across the world are taking action to prevent this. In New Zealand, the </w:t>
      </w:r>
      <w:r>
        <w:rPr>
          <w:rFonts w:hint="eastAsia"/>
          <w:b w:val="0"/>
          <w:color w:val="000000"/>
          <w:lang w:eastAsia="zh-CN"/>
        </w:rPr>
        <w:t>government</w:t>
      </w:r>
      <w:r>
        <w:rPr>
          <w:b w:val="0"/>
          <w:color w:val="000000"/>
        </w:rPr>
        <w:t xml:space="preserve"> has said it wants more than 20 percent of the country's population to be able to speak Maori by 2024. China is also trying to protect its languages. In 2015, the government started a project to record about 130 languages spoken in China. Universities like Minzu University of China have created minority(少数民族） language majors for their students.</w:t>
      </w:r>
    </w:p>
    <w:p>
      <w:pPr>
        <w:pStyle w:val="166"/>
        <w:spacing w:line="240" w:lineRule="auto"/>
        <w:ind w:left="0" w:firstLine="379"/>
        <w:jc w:val="both"/>
        <w:rPr>
          <w:b w:val="0"/>
          <w:color w:val="000000"/>
        </w:rPr>
      </w:pPr>
      <w:r>
        <w:rPr>
          <w:b w:val="0"/>
          <w:color w:val="000000"/>
        </w:rPr>
        <w:t xml:space="preserve">Some languages are in danger. It is just a fact. However, all languages are human </w:t>
      </w:r>
      <w:r>
        <w:rPr>
          <w:b/>
          <w:bCs/>
          <w:color w:val="000000"/>
          <w:u w:val="single"/>
        </w:rPr>
        <w:t>heritage</w:t>
      </w:r>
      <w:r>
        <w:rPr>
          <w:b w:val="0"/>
          <w:color w:val="000000"/>
        </w:rPr>
        <w:t>. When we lose a language, we lost the culture of the people who speak it. Language itself is often the only way to show a certain community's history and culture, as well as its knowledge of things like math and geography.</w:t>
      </w:r>
    </w:p>
    <w:p>
      <w:pPr>
        <w:pStyle w:val="166"/>
        <w:spacing w:line="240" w:lineRule="auto"/>
        <w:ind w:left="0" w:firstLine="379"/>
        <w:jc w:val="both"/>
        <w:rPr>
          <w:b w:val="0"/>
          <w:color w:val="000000"/>
        </w:rPr>
      </w:pPr>
    </w:p>
    <w:p>
      <w:pPr>
        <w:pStyle w:val="166"/>
        <w:spacing w:line="240" w:lineRule="auto"/>
        <w:ind w:left="0" w:firstLine="0"/>
        <w:jc w:val="both"/>
      </w:pPr>
      <w:r>
        <w:rPr>
          <w:b w:val="0"/>
          <w:color w:val="000000"/>
        </w:rPr>
        <w:t>47. How many languages worldwide are dying out?</w:t>
      </w:r>
    </w:p>
    <w:p>
      <w:pPr>
        <w:pStyle w:val="166"/>
        <w:tabs>
          <w:tab w:val="left" w:pos="625"/>
          <w:tab w:val="center" w:pos="3748"/>
          <w:tab w:val="right" w:pos="6848"/>
          <w:tab w:val="right" w:pos="8850"/>
        </w:tabs>
        <w:spacing w:line="240" w:lineRule="auto"/>
      </w:pPr>
      <w:r>
        <w:tab/>
      </w:r>
      <w:r>
        <w:rPr>
          <w:b w:val="0"/>
          <w:color w:val="000000"/>
        </w:rPr>
        <w:t>A. About 6,000</w:t>
      </w:r>
      <w:r>
        <w:tab/>
      </w:r>
      <w:r>
        <w:rPr>
          <w:b w:val="0"/>
          <w:color w:val="000000"/>
        </w:rPr>
        <w:t>B.About 3,420</w:t>
      </w:r>
      <w:r>
        <w:tab/>
      </w:r>
      <w:r>
        <w:rPr>
          <w:b w:val="0"/>
          <w:color w:val="000000"/>
        </w:rPr>
        <w:t>C.About 4300</w:t>
      </w:r>
      <w:r>
        <w:tab/>
      </w:r>
      <w:r>
        <w:rPr>
          <w:b w:val="0"/>
          <w:color w:val="000000"/>
        </w:rPr>
        <w:t>D. About 2580</w:t>
      </w:r>
    </w:p>
    <w:p>
      <w:pPr>
        <w:pStyle w:val="166"/>
        <w:spacing w:line="240" w:lineRule="auto"/>
        <w:ind w:left="0" w:firstLine="0"/>
        <w:jc w:val="both"/>
      </w:pPr>
      <w:r>
        <w:rPr>
          <w:b w:val="0"/>
          <w:color w:val="000000"/>
        </w:rPr>
        <w:t>48. W</w:t>
      </w:r>
      <w:r>
        <w:rPr>
          <w:rFonts w:hint="eastAsia"/>
          <w:b w:val="0"/>
          <w:color w:val="000000"/>
          <w:lang w:val="en-US" w:eastAsia="zh-CN"/>
        </w:rPr>
        <w:t>h</w:t>
      </w:r>
      <w:r>
        <w:rPr>
          <w:b w:val="0"/>
          <w:color w:val="000000"/>
        </w:rPr>
        <w:t xml:space="preserve">y might a language </w:t>
      </w:r>
      <w:r>
        <w:rPr>
          <w:rFonts w:hint="eastAsia"/>
          <w:b w:val="0"/>
          <w:color w:val="000000"/>
          <w:lang w:eastAsia="zh-CN"/>
        </w:rPr>
        <w:t>disappear</w:t>
      </w:r>
      <w:r>
        <w:rPr>
          <w:b w:val="0"/>
          <w:color w:val="000000"/>
        </w:rPr>
        <w:t xml:space="preserve"> according to the passage?</w:t>
      </w:r>
    </w:p>
    <w:p>
      <w:pPr>
        <w:pStyle w:val="166"/>
        <w:tabs>
          <w:tab w:val="left" w:pos="637"/>
          <w:tab w:val="right" w:pos="7626"/>
        </w:tabs>
        <w:spacing w:line="240" w:lineRule="auto"/>
      </w:pPr>
      <w:r>
        <w:tab/>
      </w:r>
      <w:r>
        <w:rPr>
          <w:b w:val="0"/>
          <w:color w:val="000000"/>
        </w:rPr>
        <w:t>A. It's not spoken in cities.</w:t>
      </w:r>
      <w:r>
        <w:tab/>
      </w:r>
      <w:r>
        <w:rPr>
          <w:b w:val="0"/>
          <w:color w:val="000000"/>
        </w:rPr>
        <w:t xml:space="preserve">B. It is used less in </w:t>
      </w:r>
      <w:r>
        <w:rPr>
          <w:rFonts w:hint="eastAsia"/>
          <w:b w:val="0"/>
          <w:color w:val="000000"/>
          <w:lang w:eastAsia="zh-CN"/>
        </w:rPr>
        <w:t>daily</w:t>
      </w:r>
      <w:r>
        <w:rPr>
          <w:b w:val="0"/>
          <w:color w:val="000000"/>
        </w:rPr>
        <w:t xml:space="preserve"> life.</w:t>
      </w:r>
    </w:p>
    <w:p>
      <w:pPr>
        <w:pStyle w:val="166"/>
        <w:tabs>
          <w:tab w:val="left" w:pos="637"/>
          <w:tab w:val="right" w:pos="7592"/>
        </w:tabs>
        <w:spacing w:line="240" w:lineRule="auto"/>
      </w:pPr>
      <w:r>
        <w:tab/>
      </w:r>
      <w:r>
        <w:rPr>
          <w:b w:val="0"/>
          <w:color w:val="000000"/>
        </w:rPr>
        <w:t xml:space="preserve">C.It is too difficult to </w:t>
      </w:r>
      <w:r>
        <w:rPr>
          <w:rFonts w:hint="eastAsia"/>
          <w:b w:val="0"/>
          <w:color w:val="000000"/>
          <w:lang w:eastAsia="zh-CN"/>
        </w:rPr>
        <w:t>learn</w:t>
      </w:r>
      <w:r>
        <w:rPr>
          <w:b w:val="0"/>
          <w:color w:val="000000"/>
        </w:rPr>
        <w:t>.</w:t>
      </w:r>
      <w:r>
        <w:tab/>
      </w:r>
      <w:r>
        <w:rPr>
          <w:b w:val="0"/>
          <w:color w:val="000000"/>
        </w:rPr>
        <w:t xml:space="preserve">D. It's not </w:t>
      </w:r>
      <w:r>
        <w:rPr>
          <w:rFonts w:hint="eastAsia"/>
          <w:b w:val="0"/>
          <w:color w:val="000000"/>
          <w:lang w:eastAsia="zh-CN"/>
        </w:rPr>
        <w:t>offered</w:t>
      </w:r>
      <w:r>
        <w:rPr>
          <w:b w:val="0"/>
          <w:color w:val="000000"/>
        </w:rPr>
        <w:t xml:space="preserve"> in schools.</w:t>
      </w:r>
    </w:p>
    <w:p>
      <w:pPr>
        <w:pStyle w:val="166"/>
        <w:numPr>
          <w:ilvl w:val="0"/>
          <w:numId w:val="8"/>
        </w:numPr>
        <w:tabs>
          <w:tab w:val="left" w:pos="625"/>
          <w:tab w:val="left" w:pos="671"/>
        </w:tabs>
        <w:spacing w:line="240" w:lineRule="auto"/>
        <w:rPr>
          <w:b w:val="0"/>
          <w:color w:val="000000"/>
        </w:rPr>
      </w:pPr>
      <w:r>
        <w:rPr>
          <w:b w:val="0"/>
          <w:color w:val="000000"/>
        </w:rPr>
        <w:t xml:space="preserve">What's the Chinese meaning of the underlined word "heritage" in the last paragraph? </w:t>
      </w:r>
    </w:p>
    <w:p>
      <w:pPr>
        <w:pStyle w:val="166"/>
        <w:numPr>
          <w:ilvl w:val="0"/>
          <w:numId w:val="0"/>
        </w:numPr>
        <w:tabs>
          <w:tab w:val="left" w:pos="625"/>
          <w:tab w:val="left" w:pos="671"/>
        </w:tabs>
        <w:spacing w:line="240" w:lineRule="auto"/>
      </w:pPr>
      <w:r>
        <w:rPr>
          <w:rFonts w:hint="eastAsia"/>
          <w:b w:val="0"/>
          <w:color w:val="000000"/>
          <w:lang w:val="en-US" w:eastAsia="zh-CN"/>
        </w:rPr>
        <w:t xml:space="preserve">          </w:t>
      </w:r>
      <w:r>
        <w:rPr>
          <w:b w:val="0"/>
          <w:color w:val="000000"/>
        </w:rPr>
        <w:t>A.态度B.权利</w:t>
      </w:r>
      <w:r>
        <w:rPr>
          <w:rFonts w:hint="eastAsia"/>
          <w:b w:val="0"/>
          <w:color w:val="000000"/>
          <w:lang w:val="en-US" w:eastAsia="zh-CN"/>
        </w:rPr>
        <w:t xml:space="preserve"> C.标准D.遗产</w:t>
      </w:r>
      <w:r>
        <w:rPr>
          <w:rFonts w:hint="eastAsia"/>
          <w:b w:val="0"/>
          <w:color w:val="000000"/>
          <w:lang w:val="en-US" w:eastAsia="zh-CN"/>
        </w:rPr>
        <w:tab/>
      </w:r>
    </w:p>
    <w:p>
      <w:pPr>
        <w:pStyle w:val="166"/>
        <w:spacing w:before="0" w:line="240" w:lineRule="auto"/>
        <w:ind w:left="0" w:firstLine="0"/>
        <w:jc w:val="both"/>
      </w:pPr>
      <w:r>
        <w:rPr>
          <w:b w:val="0"/>
          <w:color w:val="000000"/>
        </w:rPr>
        <w:t>50. Which is the best tit</w:t>
      </w:r>
      <w:r>
        <w:rPr>
          <w:rFonts w:hint="eastAsia"/>
          <w:b w:val="0"/>
          <w:color w:val="000000"/>
          <w:lang w:val="en-US" w:eastAsia="zh-CN"/>
        </w:rPr>
        <w:t>l</w:t>
      </w:r>
      <w:r>
        <w:rPr>
          <w:b w:val="0"/>
          <w:color w:val="000000"/>
        </w:rPr>
        <w:t>e for this passage?</w:t>
      </w:r>
    </w:p>
    <w:p>
      <w:pPr>
        <w:pStyle w:val="166"/>
        <w:tabs>
          <w:tab w:val="left" w:pos="659"/>
          <w:tab w:val="right" w:pos="7763"/>
        </w:tabs>
        <w:spacing w:line="240" w:lineRule="auto"/>
      </w:pPr>
      <w:r>
        <w:tab/>
      </w:r>
      <w:r>
        <w:rPr>
          <w:b w:val="0"/>
          <w:color w:val="000000"/>
        </w:rPr>
        <w:t>A. Save the Language in China</w:t>
      </w:r>
      <w:r>
        <w:tab/>
      </w:r>
      <w:r>
        <w:rPr>
          <w:b w:val="0"/>
          <w:color w:val="000000"/>
        </w:rPr>
        <w:t>B. What happened to languages?</w:t>
      </w:r>
    </w:p>
    <w:p>
      <w:pPr>
        <w:pStyle w:val="166"/>
        <w:tabs>
          <w:tab w:val="left" w:pos="637"/>
          <w:tab w:val="right" w:pos="7946"/>
        </w:tabs>
        <w:spacing w:line="240" w:lineRule="auto"/>
        <w:rPr>
          <w:b w:val="0"/>
          <w:color w:val="000000"/>
        </w:rPr>
      </w:pPr>
      <w:r>
        <w:tab/>
      </w:r>
      <w:r>
        <w:rPr>
          <w:b w:val="0"/>
          <w:color w:val="000000"/>
        </w:rPr>
        <w:t>C.Save the Languages from Dying Out</w:t>
      </w:r>
      <w:r>
        <w:tab/>
      </w:r>
      <w:r>
        <w:rPr>
          <w:rFonts w:hint="eastAsia"/>
          <w:lang w:val="en-US" w:eastAsia="zh-CN"/>
        </w:rPr>
        <w:t xml:space="preserve"> </w:t>
      </w:r>
      <w:r>
        <w:rPr>
          <w:b w:val="0"/>
          <w:color w:val="000000"/>
        </w:rPr>
        <w:t xml:space="preserve">D. </w:t>
      </w:r>
      <w:r>
        <w:rPr>
          <w:rFonts w:hint="eastAsia"/>
          <w:b w:val="0"/>
          <w:color w:val="000000"/>
          <w:lang w:eastAsia="zh-CN"/>
        </w:rPr>
        <w:t>Which</w:t>
      </w:r>
      <w:r>
        <w:rPr>
          <w:b w:val="0"/>
          <w:color w:val="000000"/>
        </w:rPr>
        <w:t xml:space="preserve"> languages are dying out?</w:t>
      </w:r>
    </w:p>
    <w:p>
      <w:pPr>
        <w:pStyle w:val="166"/>
        <w:tabs>
          <w:tab w:val="left" w:pos="637"/>
          <w:tab w:val="right" w:pos="7946"/>
        </w:tabs>
        <w:spacing w:line="240" w:lineRule="auto"/>
        <w:rPr>
          <w:b w:val="0"/>
          <w:color w:val="000000"/>
        </w:rPr>
      </w:pPr>
    </w:p>
    <w:p>
      <w:pPr>
        <w:pStyle w:val="166"/>
        <w:spacing w:line="240" w:lineRule="auto"/>
        <w:ind w:firstLine="0"/>
        <w:jc w:val="both"/>
      </w:pPr>
      <w:r>
        <w:rPr>
          <w:b w:val="0"/>
          <w:color w:val="000000"/>
        </w:rPr>
        <w:t>第二节：阅读下面一篇短文，从短文后的选项中选出能填入空白处的最佳选项。选项中有两项为多余选项。（共5小题，计5分）</w:t>
      </w:r>
    </w:p>
    <w:p>
      <w:pPr>
        <w:pStyle w:val="166"/>
        <w:spacing w:line="240" w:lineRule="auto"/>
        <w:ind w:left="0" w:firstLine="379"/>
        <w:jc w:val="both"/>
      </w:pPr>
      <w:r>
        <w:rPr>
          <w:b w:val="0"/>
          <w:color w:val="000000"/>
        </w:rPr>
        <w:t xml:space="preserve">Sony has a new invention for anyone who's ever wished they could carry their air conditioner on hot </w:t>
      </w:r>
      <w:r>
        <w:rPr>
          <w:rFonts w:hint="eastAsia"/>
          <w:b w:val="0"/>
          <w:color w:val="000000"/>
          <w:lang w:eastAsia="zh-CN"/>
        </w:rPr>
        <w:t>summer</w:t>
      </w:r>
      <w:r>
        <w:rPr>
          <w:b w:val="0"/>
          <w:color w:val="000000"/>
        </w:rPr>
        <w:t xml:space="preserve"> days.</w:t>
      </w:r>
    </w:p>
    <w:p>
      <w:pPr>
        <w:pStyle w:val="166"/>
        <w:spacing w:line="240" w:lineRule="auto"/>
        <w:ind w:left="0" w:firstLine="379"/>
        <w:jc w:val="both"/>
      </w:pPr>
      <w:r>
        <w:rPr>
          <w:b w:val="0"/>
          <w:color w:val="000000"/>
        </w:rPr>
        <w:t>51.</w:t>
      </w:r>
      <w:r>
        <w:rPr>
          <w:b w:val="0"/>
          <w:color w:val="800000"/>
        </w:rPr>
        <w:t xml:space="preserve"> __</w:t>
      </w:r>
      <w:r>
        <w:rPr>
          <w:rFonts w:hint="eastAsia"/>
          <w:b w:val="0"/>
          <w:color w:val="800000"/>
          <w:lang w:val="en-US" w:eastAsia="zh-CN"/>
        </w:rPr>
        <w:t>_______</w:t>
      </w:r>
      <w:r>
        <w:rPr>
          <w:b w:val="0"/>
          <w:color w:val="800000"/>
        </w:rPr>
        <w:t>_</w:t>
      </w:r>
      <w:r>
        <w:rPr>
          <w:b w:val="0"/>
          <w:color w:val="000000"/>
        </w:rPr>
        <w:t xml:space="preserve"> It</w:t>
      </w:r>
      <w:r>
        <w:rPr>
          <w:rFonts w:hint="eastAsia"/>
          <w:b w:val="0"/>
          <w:color w:val="000000"/>
          <w:lang w:val="en-US" w:eastAsia="zh-CN"/>
        </w:rPr>
        <w:t xml:space="preserve"> </w:t>
      </w:r>
      <w:r>
        <w:rPr>
          <w:b w:val="0"/>
          <w:color w:val="000000"/>
        </w:rPr>
        <w:t xml:space="preserve">is a small and light device (装备). Users can put it into the pocket of a specially </w:t>
      </w:r>
      <w:r>
        <w:rPr>
          <w:rFonts w:hint="eastAsia"/>
          <w:b w:val="0"/>
          <w:color w:val="000000"/>
          <w:lang w:eastAsia="zh-CN"/>
        </w:rPr>
        <w:t>designed</w:t>
      </w:r>
      <w:r>
        <w:rPr>
          <w:b w:val="0"/>
          <w:color w:val="000000"/>
        </w:rPr>
        <w:t xml:space="preserve"> T-shirt. With a smart phone app, it is able to heat or cool users.</w:t>
      </w:r>
    </w:p>
    <w:p>
      <w:pPr>
        <w:pStyle w:val="166"/>
        <w:spacing w:line="240" w:lineRule="auto"/>
        <w:ind w:left="0" w:firstLine="379"/>
        <w:jc w:val="both"/>
      </w:pPr>
      <w:r>
        <w:rPr>
          <w:b w:val="0"/>
          <w:color w:val="000000"/>
        </w:rPr>
        <w:t>“52. _</w:t>
      </w:r>
      <w:r>
        <w:rPr>
          <w:rFonts w:hint="eastAsia"/>
          <w:b w:val="0"/>
          <w:color w:val="000000"/>
          <w:lang w:val="en-US" w:eastAsia="zh-CN"/>
        </w:rPr>
        <w:t>________</w:t>
      </w:r>
      <w:r>
        <w:rPr>
          <w:b w:val="0"/>
          <w:color w:val="000000"/>
        </w:rPr>
        <w:t>_ So we considered creating something new with both technology and fashion," Yoic</w:t>
      </w:r>
      <w:r>
        <w:rPr>
          <w:rFonts w:hint="eastAsia"/>
          <w:b w:val="0"/>
          <w:color w:val="000000"/>
          <w:lang w:val="en-US" w:eastAsia="zh-CN"/>
        </w:rPr>
        <w:t>hi H</w:t>
      </w:r>
      <w:r>
        <w:rPr>
          <w:b w:val="0"/>
          <w:color w:val="000000"/>
        </w:rPr>
        <w:t>o, the manager of the project said. In 2017, his team started trying di</w:t>
      </w:r>
      <w:r>
        <w:rPr>
          <w:rFonts w:hint="eastAsia"/>
          <w:b w:val="0"/>
          <w:color w:val="000000"/>
          <w:lang w:val="en-US" w:eastAsia="zh-CN"/>
        </w:rPr>
        <w:t>ff</w:t>
      </w:r>
      <w:r>
        <w:rPr>
          <w:b w:val="0"/>
          <w:color w:val="000000"/>
        </w:rPr>
        <w:t>erent ways</w:t>
      </w:r>
      <w:r>
        <w:rPr>
          <w:rFonts w:hint="eastAsia"/>
          <w:b w:val="0"/>
          <w:color w:val="000000"/>
          <w:lang w:val="en-US" w:eastAsia="zh-CN"/>
        </w:rPr>
        <w:t xml:space="preserve"> </w:t>
      </w:r>
      <w:r>
        <w:rPr>
          <w:b w:val="0"/>
          <w:color w:val="000000"/>
        </w:rPr>
        <w:t>to rea</w:t>
      </w:r>
      <w:r>
        <w:rPr>
          <w:rFonts w:hint="eastAsia"/>
          <w:b w:val="0"/>
          <w:color w:val="000000"/>
          <w:lang w:val="en-US" w:eastAsia="zh-CN"/>
        </w:rPr>
        <w:t>c</w:t>
      </w:r>
      <w:r>
        <w:rPr>
          <w:b w:val="0"/>
          <w:color w:val="000000"/>
        </w:rPr>
        <w:t xml:space="preserve">h the goal. 53. </w:t>
      </w:r>
      <w:r>
        <w:rPr>
          <w:rFonts w:hint="eastAsia"/>
          <w:b w:val="0"/>
          <w:color w:val="000000"/>
          <w:lang w:val="en-US" w:eastAsia="zh-CN"/>
        </w:rPr>
        <w:t>_______</w:t>
      </w:r>
      <w:r>
        <w:rPr>
          <w:b w:val="0"/>
          <w:color w:val="000000"/>
        </w:rPr>
        <w:t>_</w:t>
      </w:r>
    </w:p>
    <w:p>
      <w:pPr>
        <w:pStyle w:val="166"/>
        <w:spacing w:line="240" w:lineRule="auto"/>
        <w:ind w:left="0" w:firstLine="379"/>
        <w:jc w:val="both"/>
      </w:pPr>
      <w:r>
        <w:rPr>
          <w:b w:val="0"/>
          <w:color w:val="000000"/>
        </w:rPr>
        <w:t xml:space="preserve">According to Yoichi </w:t>
      </w:r>
      <w:r>
        <w:rPr>
          <w:rFonts w:hint="eastAsia"/>
          <w:b w:val="0"/>
          <w:color w:val="000000"/>
          <w:lang w:val="en-US" w:eastAsia="zh-CN"/>
        </w:rPr>
        <w:t>H</w:t>
      </w:r>
      <w:r>
        <w:rPr>
          <w:b w:val="0"/>
          <w:color w:val="000000"/>
        </w:rPr>
        <w:t>o, Reon Pocket is mostly designed for businessmen who have to wear a suit in summer. Right now, the T-shirts come in men's sized. Buyers can choose from different packages(套餐),</w:t>
      </w:r>
      <w:r>
        <w:rPr>
          <w:rFonts w:hint="eastAsia"/>
          <w:b w:val="0"/>
          <w:color w:val="000000"/>
          <w:lang w:val="en-US" w:eastAsia="zh-CN"/>
        </w:rPr>
        <w:t xml:space="preserve"> </w:t>
      </w:r>
      <w:r>
        <w:rPr>
          <w:b w:val="0"/>
          <w:color w:val="000000"/>
        </w:rPr>
        <w:t xml:space="preserve">if they want more than one T-shirt.54. </w:t>
      </w:r>
      <w:r>
        <w:rPr>
          <w:rFonts w:hint="eastAsia"/>
          <w:b w:val="0"/>
          <w:color w:val="000000"/>
          <w:lang w:val="en-US" w:eastAsia="zh-CN"/>
        </w:rPr>
        <w:t>_________</w:t>
      </w:r>
    </w:p>
    <w:p>
      <w:pPr>
        <w:pStyle w:val="166"/>
        <w:spacing w:line="240" w:lineRule="auto"/>
        <w:ind w:left="0" w:firstLine="379"/>
        <w:jc w:val="both"/>
      </w:pPr>
      <w:r>
        <w:rPr>
          <w:b w:val="0"/>
          <w:color w:val="000000"/>
        </w:rPr>
        <w:t>The device is helpful in a way. However, it is not for all-day use. It can only be used for a short time.The battery takes around two hours t</w:t>
      </w:r>
      <w:r>
        <w:rPr>
          <w:rFonts w:hint="eastAsia"/>
          <w:b w:val="0"/>
          <w:color w:val="000000"/>
          <w:lang w:val="en-US" w:eastAsia="zh-CN"/>
        </w:rPr>
        <w:t>o</w:t>
      </w:r>
      <w:r>
        <w:rPr>
          <w:b w:val="0"/>
          <w:color w:val="000000"/>
        </w:rPr>
        <w:t xml:space="preserve"> charge(充电).</w:t>
      </w:r>
      <w:r>
        <w:rPr>
          <w:rFonts w:hint="eastAsia"/>
          <w:b w:val="0"/>
          <w:color w:val="000000"/>
          <w:lang w:val="en-US" w:eastAsia="zh-CN"/>
        </w:rPr>
        <w:t xml:space="preserve"> </w:t>
      </w:r>
      <w:r>
        <w:rPr>
          <w:b w:val="0"/>
          <w:color w:val="000000"/>
        </w:rPr>
        <w:t xml:space="preserve">55. </w:t>
      </w:r>
      <w:r>
        <w:rPr>
          <w:rFonts w:hint="eastAsia"/>
          <w:b w:val="0"/>
          <w:color w:val="000000"/>
          <w:lang w:val="en-US" w:eastAsia="zh-CN"/>
        </w:rPr>
        <w:t>________</w:t>
      </w:r>
      <w:r>
        <w:rPr>
          <w:b w:val="0"/>
          <w:color w:val="000000"/>
        </w:rPr>
        <w:t>_</w:t>
      </w:r>
    </w:p>
    <w:p>
      <w:pPr>
        <w:pStyle w:val="166"/>
        <w:spacing w:before="0" w:line="240" w:lineRule="auto"/>
        <w:ind w:left="0" w:firstLine="428"/>
        <w:jc w:val="both"/>
        <w:rPr>
          <w:rFonts w:hint="default" w:ascii="Times New Roman" w:hAnsi="Times New Roman" w:eastAsia="宋体" w:cs="Times New Roman"/>
          <w:b w:val="0"/>
          <w:color w:val="000000"/>
        </w:rPr>
      </w:pPr>
    </w:p>
    <w:p>
      <w:pPr>
        <w:pStyle w:val="166"/>
        <w:spacing w:before="0" w:line="240" w:lineRule="auto"/>
        <w:ind w:left="0" w:firstLine="428"/>
        <w:jc w:val="both"/>
        <w:rPr>
          <w:rFonts w:hint="default" w:ascii="Times New Roman" w:hAnsi="Times New Roman" w:eastAsia="宋体" w:cs="Times New Roman"/>
          <w:b w:val="0"/>
          <w:color w:val="000000"/>
        </w:rPr>
      </w:pPr>
    </w:p>
    <w:tbl>
      <w:tblPr>
        <w:tblStyle w:val="35"/>
        <w:tblW w:w="10312" w:type="dxa"/>
        <w:jc w:val="center"/>
        <w:tblInd w:w="0" w:type="dxa"/>
        <w:tblLayout w:type="fixed"/>
        <w:tblCellMar>
          <w:top w:w="0" w:type="dxa"/>
          <w:left w:w="108" w:type="dxa"/>
          <w:bottom w:w="0" w:type="dxa"/>
          <w:right w:w="108" w:type="dxa"/>
        </w:tblCellMar>
      </w:tblPr>
      <w:tblGrid>
        <w:gridCol w:w="10312"/>
      </w:tblGrid>
      <w:tr>
        <w:tblPrEx>
          <w:tblLayout w:type="fixed"/>
          <w:tblCellMar>
            <w:top w:w="0" w:type="dxa"/>
            <w:left w:w="108" w:type="dxa"/>
            <w:bottom w:w="0" w:type="dxa"/>
            <w:right w:w="108" w:type="dxa"/>
          </w:tblCellMar>
        </w:tblPrEx>
        <w:trPr>
          <w:trHeight w:val="1469" w:hRule="atLeast"/>
          <w:jc w:val="center"/>
        </w:trPr>
        <w:tc>
          <w:tcPr>
            <w:tcW w:w="10312" w:type="dxa"/>
            <w:tcBorders>
              <w:top w:val="single" w:color="auto" w:sz="0" w:space="0"/>
              <w:bottom w:val="single" w:color="auto" w:sz="0" w:space="0"/>
            </w:tcBorders>
            <w:tcMar>
              <w:top w:w="0" w:type="dxa"/>
              <w:left w:w="0" w:type="dxa"/>
              <w:bottom w:w="0" w:type="dxa"/>
              <w:right w:w="0" w:type="dxa"/>
            </w:tcMar>
            <w:vAlign w:val="center"/>
          </w:tcPr>
          <w:p>
            <w:pPr>
              <w:numPr>
                <w:ilvl w:val="0"/>
                <w:numId w:val="9"/>
              </w:num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And it can last about 90 minutes.</w:t>
            </w:r>
            <w:r>
              <w:rPr>
                <w:rFonts w:hint="default" w:ascii="Times New Roman" w:hAnsi="Times New Roman" w:eastAsia="宋体" w:cs="Times New Roman"/>
                <w:sz w:val="21"/>
                <w:szCs w:val="21"/>
              </w:rPr>
              <w:br w:type="textWrapping"/>
            </w:r>
            <w:r>
              <w:rPr>
                <w:rFonts w:hint="eastAsia" w:hAnsi="Times New Roman" w:cs="Times New Roman"/>
                <w:sz w:val="21"/>
                <w:szCs w:val="21"/>
                <w:lang w:val="en-US" w:eastAsia="zh-CN"/>
              </w:rPr>
              <w:t>B</w:t>
            </w:r>
            <w:r>
              <w:rPr>
                <w:rFonts w:hint="default" w:ascii="Times New Roman" w:hAnsi="Times New Roman" w:eastAsia="宋体" w:cs="Times New Roman"/>
                <w:sz w:val="21"/>
                <w:szCs w:val="21"/>
              </w:rPr>
              <w:t>. And Reon Pocket was the result.</w:t>
            </w:r>
          </w:p>
          <w:p>
            <w:pPr>
              <w:numPr>
                <w:ilvl w:val="0"/>
                <w:numId w:val="0"/>
              </w:numPr>
              <w:spacing w:before="0" w:after="0" w:line="240" w:lineRule="auto"/>
              <w:jc w:val="left"/>
              <w:rPr>
                <w:rFonts w:hint="eastAsia" w:hAnsi="Times New Roman" w:cs="Times New Roman"/>
                <w:sz w:val="21"/>
                <w:szCs w:val="21"/>
                <w:lang w:val="en-US" w:eastAsia="zh-CN"/>
              </w:rPr>
            </w:pPr>
            <w:r>
              <w:rPr>
                <w:rFonts w:hint="eastAsia" w:hAnsi="Times New Roman" w:cs="Times New Roman"/>
                <w:sz w:val="21"/>
                <w:szCs w:val="21"/>
                <w:lang w:val="en-US" w:eastAsia="zh-CN"/>
              </w:rPr>
              <w:t>C. The invention is called Reon Pocket.</w:t>
            </w:r>
          </w:p>
          <w:p>
            <w:pPr>
              <w:numPr>
                <w:ilvl w:val="0"/>
                <w:numId w:val="0"/>
              </w:numPr>
              <w:spacing w:before="0" w:after="0" w:line="240" w:lineRule="auto"/>
              <w:jc w:val="left"/>
              <w:rPr>
                <w:rFonts w:hint="eastAsia" w:hAnsi="Times New Roman" w:cs="Times New Roman"/>
                <w:sz w:val="21"/>
                <w:szCs w:val="21"/>
                <w:lang w:val="en-US" w:eastAsia="zh-CN"/>
              </w:rPr>
            </w:pPr>
            <w:r>
              <w:rPr>
                <w:rFonts w:hint="eastAsia" w:hAnsi="Times New Roman" w:cs="Times New Roman"/>
                <w:sz w:val="21"/>
                <w:szCs w:val="21"/>
                <w:lang w:val="en-US" w:eastAsia="zh-CN"/>
              </w:rPr>
              <w:t>D. The price of  Reon Pocket is a little high.</w:t>
            </w:r>
          </w:p>
          <w:p>
            <w:pPr>
              <w:spacing w:before="0" w:after="0" w:line="240" w:lineRule="auto"/>
              <w:jc w:val="left"/>
              <w:rPr>
                <w:rFonts w:hint="default" w:ascii="Times New Roman" w:hAnsi="Times New Roman" w:eastAsia="宋体" w:cs="Times New Roman"/>
                <w:sz w:val="21"/>
                <w:szCs w:val="21"/>
              </w:rPr>
            </w:pPr>
            <w:r>
              <w:rPr>
                <w:rFonts w:hint="eastAsia" w:hAnsi="Times New Roman" w:cs="Times New Roman"/>
                <w:sz w:val="21"/>
                <w:szCs w:val="21"/>
                <w:lang w:val="en-US" w:eastAsia="zh-CN"/>
              </w:rPr>
              <w:t>E</w:t>
            </w:r>
            <w:r>
              <w:rPr>
                <w:rFonts w:hint="default" w:ascii="Times New Roman" w:hAnsi="Times New Roman" w:eastAsia="宋体" w:cs="Times New Roman"/>
                <w:sz w:val="21"/>
                <w:szCs w:val="21"/>
              </w:rPr>
              <w:t>. It is helpful for people to work</w:t>
            </w:r>
            <w:r>
              <w:rPr>
                <w:rFonts w:hint="eastAsia" w:hAnsi="Times New Roman" w:cs="Times New Roman"/>
                <w:sz w:val="21"/>
                <w:szCs w:val="21"/>
                <w:lang w:val="en-US" w:eastAsia="zh-CN"/>
              </w:rPr>
              <w:t xml:space="preserve"> </w:t>
            </w:r>
            <w:r>
              <w:rPr>
                <w:rFonts w:hint="default" w:ascii="Times New Roman" w:hAnsi="Times New Roman" w:eastAsia="宋体" w:cs="Times New Roman"/>
                <w:sz w:val="21"/>
                <w:szCs w:val="21"/>
              </w:rPr>
              <w:t xml:space="preserve">outdoors in </w:t>
            </w:r>
            <w:r>
              <w:rPr>
                <w:rFonts w:hint="eastAsia" w:hAnsi="Times New Roman" w:cs="Times New Roman"/>
                <w:sz w:val="21"/>
                <w:szCs w:val="21"/>
                <w:lang w:eastAsia="zh-CN"/>
              </w:rPr>
              <w:t>summer</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F. A basic one including the device and one T-shirt costs about 890 yuan.</w:t>
            </w:r>
            <w:r>
              <w:rPr>
                <w:rFonts w:hint="default" w:ascii="Times New Roman" w:hAnsi="Times New Roman" w:eastAsia="宋体" w:cs="Times New Roman"/>
                <w:sz w:val="21"/>
                <w:szCs w:val="21"/>
              </w:rPr>
              <w:br w:type="textWrapping"/>
            </w:r>
            <w:r>
              <w:rPr>
                <w:rFonts w:hint="eastAsia" w:hAnsi="Times New Roman" w:cs="Times New Roman"/>
                <w:sz w:val="21"/>
                <w:szCs w:val="21"/>
                <w:lang w:val="en-US" w:eastAsia="zh-CN"/>
              </w:rPr>
              <w:t>G</w:t>
            </w:r>
            <w:r>
              <w:rPr>
                <w:rFonts w:hint="default" w:ascii="Times New Roman" w:hAnsi="Times New Roman" w:eastAsia="宋体" w:cs="Times New Roman"/>
                <w:sz w:val="21"/>
                <w:szCs w:val="21"/>
              </w:rPr>
              <w:t>. More and more people pay attention to the comfort in their clothing.</w:t>
            </w:r>
          </w:p>
        </w:tc>
      </w:tr>
    </w:tbl>
    <w:p>
      <w:pPr>
        <w:pStyle w:val="168"/>
        <w:spacing w:before="182"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V.完成句子：根据所给汉语意思，用单词或短语完成下列英文句子。（共5小题，计10 分）</w:t>
      </w:r>
    </w:p>
    <w:p>
      <w:pPr>
        <w:pStyle w:val="168"/>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56.雨越下越大了，小心开车。</w:t>
      </w:r>
    </w:p>
    <w:p>
      <w:pPr>
        <w:pStyle w:val="168"/>
        <w:spacing w:before="0" w:line="240" w:lineRule="auto"/>
        <w:ind w:left="0" w:firstLine="217"/>
        <w:jc w:val="both"/>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It's raining more and more heavily. Let's </w:t>
      </w:r>
      <w:r>
        <w:rPr>
          <w:rFonts w:hint="eastAsia" w:hAnsi="Times New Roman" w:eastAsia="宋体" w:cs="Times New Roman"/>
          <w:b w:val="0"/>
          <w:color w:val="000000"/>
          <w:sz w:val="21"/>
          <w:szCs w:val="21"/>
          <w:lang w:val="en-US" w:eastAsia="zh-CN"/>
        </w:rPr>
        <w:t>________________.</w:t>
      </w:r>
    </w:p>
    <w:p>
      <w:pPr>
        <w:pStyle w:val="165"/>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57.你知道为什么杰克饮席了这次讨论吗?</w:t>
      </w:r>
    </w:p>
    <w:p>
      <w:pPr>
        <w:pStyle w:val="168"/>
        <w:spacing w:line="240" w:lineRule="auto"/>
        <w:ind w:left="0" w:firstLine="217"/>
        <w:jc w:val="both"/>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Do you </w:t>
      </w:r>
      <w:r>
        <w:rPr>
          <w:rFonts w:hint="eastAsia" w:hAnsi="Times New Roman" w:eastAsia="宋体" w:cs="Times New Roman"/>
          <w:b w:val="0"/>
          <w:color w:val="000000"/>
          <w:sz w:val="21"/>
          <w:szCs w:val="21"/>
          <w:lang w:eastAsia="zh-CN"/>
        </w:rPr>
        <w:t>know</w:t>
      </w:r>
      <w:r>
        <w:rPr>
          <w:rFonts w:hint="default" w:ascii="Times New Roman" w:hAnsi="Times New Roman" w:eastAsia="宋体" w:cs="Times New Roman"/>
          <w:b w:val="0"/>
          <w:color w:val="000000"/>
          <w:sz w:val="21"/>
          <w:szCs w:val="21"/>
        </w:rPr>
        <w:t xml:space="preserve"> why Jack</w:t>
      </w:r>
      <w:r>
        <w:rPr>
          <w:rFonts w:hint="eastAsia" w:hAnsi="Times New Roman" w:eastAsia="宋体" w:cs="Times New Roman"/>
          <w:b w:val="0"/>
          <w:color w:val="000000"/>
          <w:sz w:val="21"/>
          <w:szCs w:val="21"/>
          <w:lang w:val="en-US" w:eastAsia="zh-CN"/>
        </w:rPr>
        <w:t>_______________</w:t>
      </w:r>
      <w:r>
        <w:rPr>
          <w:rFonts w:hint="default" w:ascii="Times New Roman" w:hAnsi="Times New Roman" w:eastAsia="宋体" w:cs="Times New Roman"/>
          <w:b w:val="0"/>
          <w:color w:val="000000"/>
          <w:sz w:val="21"/>
          <w:szCs w:val="21"/>
        </w:rPr>
        <w:t xml:space="preserve"> the discussion this time?</w:t>
      </w:r>
    </w:p>
    <w:p>
      <w:pPr>
        <w:pStyle w:val="168"/>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58. 中国的发展对整个世界的发展产生了有意义的影响。</w:t>
      </w:r>
    </w:p>
    <w:p>
      <w:pPr>
        <w:pStyle w:val="168"/>
        <w:spacing w:line="240" w:lineRule="auto"/>
        <w:ind w:left="0" w:firstLine="114"/>
        <w:jc w:val="both"/>
        <w:rPr>
          <w:rFonts w:hint="default" w:ascii="Times New Roman" w:hAnsi="Times New Roman" w:eastAsia="宋体" w:cs="Times New Roman"/>
          <w:b w:val="0"/>
          <w:color w:val="000000"/>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The development of </w:t>
      </w:r>
      <w:r>
        <w:rPr>
          <w:rFonts w:hint="eastAsia" w:hAnsi="Times New Roman" w:eastAsia="宋体" w:cs="Times New Roman"/>
          <w:b w:val="0"/>
          <w:color w:val="000000"/>
          <w:sz w:val="21"/>
          <w:szCs w:val="21"/>
          <w:lang w:eastAsia="zh-CN"/>
        </w:rPr>
        <w:t>China</w:t>
      </w:r>
      <w:r>
        <w:rPr>
          <w:rFonts w:hint="default" w:ascii="Times New Roman" w:hAnsi="Times New Roman" w:eastAsia="宋体" w:cs="Times New Roman"/>
          <w:b w:val="0"/>
          <w:color w:val="000000"/>
          <w:sz w:val="21"/>
          <w:szCs w:val="21"/>
        </w:rPr>
        <w:t xml:space="preserve"> has a </w:t>
      </w:r>
      <w:r>
        <w:rPr>
          <w:rFonts w:hint="eastAsia" w:hAnsi="Times New Roman" w:eastAsia="宋体" w:cs="Times New Roman"/>
          <w:b w:val="0"/>
          <w:color w:val="000000"/>
          <w:sz w:val="21"/>
          <w:szCs w:val="21"/>
          <w:lang w:val="en-US" w:eastAsia="zh-CN"/>
        </w:rPr>
        <w:t>_______________</w:t>
      </w:r>
      <w:r>
        <w:rPr>
          <w:rFonts w:hint="default" w:ascii="Times New Roman" w:hAnsi="Times New Roman" w:eastAsia="宋体" w:cs="Times New Roman"/>
          <w:b w:val="0"/>
          <w:color w:val="000000"/>
          <w:sz w:val="21"/>
          <w:szCs w:val="21"/>
        </w:rPr>
        <w:t xml:space="preserve">so the development of the whole world. </w:t>
      </w:r>
    </w:p>
    <w:p>
      <w:pPr>
        <w:pStyle w:val="168"/>
        <w:spacing w:line="240" w:lineRule="auto"/>
        <w:ind w:left="0" w:firstLine="1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59.我以前很安静，但是我现在敢于公开做演讲，</w:t>
      </w:r>
    </w:p>
    <w:p>
      <w:pPr>
        <w:pStyle w:val="168"/>
        <w:spacing w:line="240" w:lineRule="auto"/>
        <w:ind w:left="0" w:firstLine="217"/>
        <w:jc w:val="both"/>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 used to be quiet, but now I dare to give a speech __</w:t>
      </w:r>
      <w:r>
        <w:rPr>
          <w:rFonts w:hint="eastAsia" w:hAnsi="Times New Roman" w:eastAsia="宋体" w:cs="Times New Roman"/>
          <w:b w:val="0"/>
          <w:color w:val="000000"/>
          <w:sz w:val="21"/>
          <w:szCs w:val="21"/>
          <w:lang w:val="en-US" w:eastAsia="zh-CN"/>
        </w:rPr>
        <w:t>_____________</w:t>
      </w:r>
      <w:r>
        <w:rPr>
          <w:rFonts w:hint="default" w:ascii="Times New Roman" w:hAnsi="Times New Roman" w:eastAsia="宋体" w:cs="Times New Roman"/>
          <w:b w:val="0"/>
          <w:color w:val="000000"/>
          <w:sz w:val="21"/>
          <w:szCs w:val="21"/>
        </w:rPr>
        <w:t>_.</w:t>
      </w:r>
    </w:p>
    <w:p>
      <w:pPr>
        <w:pStyle w:val="168"/>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60.我每天通过大声朗读练习发音。</w:t>
      </w:r>
    </w:p>
    <w:p>
      <w:pPr>
        <w:pStyle w:val="168"/>
        <w:spacing w:line="240" w:lineRule="auto"/>
        <w:ind w:left="200" w:leftChars="100" w:firstLine="217"/>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I practice my _</w:t>
      </w:r>
      <w:r>
        <w:rPr>
          <w:rFonts w:hint="eastAsia" w:hAnsi="Times New Roman" w:eastAsia="宋体" w:cs="Times New Roman"/>
          <w:b w:val="0"/>
          <w:color w:val="000000"/>
          <w:sz w:val="21"/>
          <w:szCs w:val="21"/>
          <w:lang w:val="en-US" w:eastAsia="zh-CN"/>
        </w:rPr>
        <w:t>_______________</w:t>
      </w:r>
      <w:r>
        <w:rPr>
          <w:rFonts w:hint="default" w:ascii="Times New Roman" w:hAnsi="Times New Roman" w:eastAsia="宋体" w:cs="Times New Roman"/>
          <w:b w:val="0"/>
          <w:color w:val="000000"/>
          <w:sz w:val="21"/>
          <w:szCs w:val="21"/>
        </w:rPr>
        <w:t xml:space="preserve"> _by reading aloud every day.</w:t>
      </w:r>
    </w:p>
    <w:p>
      <w:pPr>
        <w:pStyle w:val="168"/>
        <w:spacing w:line="240" w:lineRule="auto"/>
        <w:ind w:left="200" w:leftChars="100" w:firstLine="217"/>
        <w:jc w:val="both"/>
        <w:rPr>
          <w:rFonts w:hint="default" w:ascii="Times New Roman" w:hAnsi="Times New Roman" w:eastAsia="宋体" w:cs="Times New Roman"/>
          <w:b w:val="0"/>
          <w:color w:val="000000"/>
          <w:sz w:val="21"/>
          <w:szCs w:val="21"/>
        </w:rPr>
      </w:pPr>
    </w:p>
    <w:p>
      <w:pPr>
        <w:pStyle w:val="168"/>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VL.短文填空：用方框中所给单词的适当形式填空，使短文完整正确。（每个单词限用一次， 每空只填一个单词。）（共10小题，计10分）</w:t>
      </w:r>
    </w:p>
    <w:p>
      <w:pPr>
        <w:pStyle w:val="168"/>
        <w:spacing w:line="240" w:lineRule="auto"/>
        <w:jc w:val="center"/>
        <w:rPr>
          <w:rFonts w:hint="eastAsia" w:hAnsi="Times New Roman" w:eastAsia="宋体" w:cs="Times New Roman"/>
          <w:b/>
          <w:bCs/>
          <w:color w:val="000000"/>
          <w:sz w:val="21"/>
          <w:szCs w:val="21"/>
          <w:lang w:val="en-US" w:eastAsia="zh-CN"/>
        </w:rPr>
      </w:pPr>
      <w:r>
        <w:rPr>
          <w:rFonts w:hint="default" w:ascii="Times New Roman" w:hAnsi="Times New Roman" w:eastAsia="宋体" w:cs="Times New Roman"/>
          <w:b/>
          <w:bCs/>
          <w:color w:val="000000"/>
          <w:sz w:val="21"/>
          <w:szCs w:val="21"/>
        </w:rPr>
        <w:t xml:space="preserve">die </w:t>
      </w:r>
      <w:r>
        <w:rPr>
          <w:rFonts w:hint="eastAsia" w:hAnsi="Times New Roman" w:eastAsia="宋体" w:cs="Times New Roman"/>
          <w:b/>
          <w:bCs/>
          <w:color w:val="000000"/>
          <w:sz w:val="21"/>
          <w:szCs w:val="21"/>
          <w:lang w:val="en-US" w:eastAsia="zh-CN"/>
        </w:rPr>
        <w:t>, h</w:t>
      </w:r>
      <w:r>
        <w:rPr>
          <w:rFonts w:hint="default" w:ascii="Times New Roman" w:hAnsi="Times New Roman" w:eastAsia="宋体" w:cs="Times New Roman"/>
          <w:b/>
          <w:bCs/>
          <w:color w:val="000000"/>
          <w:sz w:val="21"/>
          <w:szCs w:val="21"/>
        </w:rPr>
        <w:t>e</w:t>
      </w:r>
      <w:r>
        <w:rPr>
          <w:rFonts w:hint="eastAsia" w:hAnsi="Times New Roman" w:eastAsia="宋体" w:cs="Times New Roman"/>
          <w:b/>
          <w:bCs/>
          <w:color w:val="000000"/>
          <w:sz w:val="21"/>
          <w:szCs w:val="21"/>
          <w:lang w:val="en-US" w:eastAsia="zh-CN"/>
        </w:rPr>
        <w:t xml:space="preserve">, </w:t>
      </w:r>
      <w:r>
        <w:rPr>
          <w:rFonts w:hint="eastAsia" w:hAnsi="Times New Roman" w:eastAsia="宋体" w:cs="Times New Roman"/>
          <w:b/>
          <w:bCs/>
          <w:color w:val="000000"/>
          <w:sz w:val="21"/>
          <w:szCs w:val="21"/>
          <w:lang w:eastAsia="zh-CN"/>
        </w:rPr>
        <w:t>strong</w:t>
      </w:r>
      <w:r>
        <w:rPr>
          <w:rFonts w:hint="default" w:ascii="Times New Roman" w:hAnsi="Times New Roman" w:eastAsia="宋体" w:cs="Times New Roman"/>
          <w:b/>
          <w:bCs/>
          <w:color w:val="000000"/>
          <w:sz w:val="21"/>
          <w:szCs w:val="21"/>
        </w:rPr>
        <w:t xml:space="preserve">, village, scary true, </w:t>
      </w:r>
      <w:r>
        <w:rPr>
          <w:rFonts w:hint="eastAsia" w:hAnsi="Times New Roman" w:eastAsia="宋体" w:cs="Times New Roman"/>
          <w:b/>
          <w:bCs/>
          <w:color w:val="000000"/>
          <w:sz w:val="21"/>
          <w:szCs w:val="21"/>
          <w:lang w:eastAsia="zh-CN"/>
        </w:rPr>
        <w:t>become</w:t>
      </w:r>
      <w:r>
        <w:rPr>
          <w:rFonts w:hint="default" w:ascii="Times New Roman" w:hAnsi="Times New Roman" w:eastAsia="宋体" w:cs="Times New Roman"/>
          <w:b/>
          <w:bCs/>
          <w:color w:val="000000"/>
          <w:sz w:val="21"/>
          <w:szCs w:val="21"/>
        </w:rPr>
        <w:t xml:space="preserve">, day, </w:t>
      </w:r>
      <w:r>
        <w:rPr>
          <w:rFonts w:hint="eastAsia" w:hAnsi="Times New Roman" w:eastAsia="宋体" w:cs="Times New Roman"/>
          <w:b/>
          <w:bCs/>
          <w:color w:val="000000"/>
          <w:sz w:val="21"/>
          <w:szCs w:val="21"/>
          <w:lang w:eastAsia="zh-CN"/>
        </w:rPr>
        <w:t>other</w:t>
      </w:r>
      <w:r>
        <w:rPr>
          <w:rFonts w:hint="default" w:ascii="Times New Roman" w:hAnsi="Times New Roman" w:eastAsia="宋体" w:cs="Times New Roman"/>
          <w:b/>
          <w:bCs/>
          <w:color w:val="000000"/>
          <w:sz w:val="21"/>
          <w:szCs w:val="21"/>
        </w:rPr>
        <w:t>, na</w:t>
      </w:r>
      <w:r>
        <w:rPr>
          <w:rFonts w:hint="eastAsia" w:hAnsi="Times New Roman" w:eastAsia="宋体" w:cs="Times New Roman"/>
          <w:b/>
          <w:bCs/>
          <w:color w:val="000000"/>
          <w:sz w:val="21"/>
          <w:szCs w:val="21"/>
          <w:lang w:val="en-US" w:eastAsia="zh-CN"/>
        </w:rPr>
        <w:t>me</w:t>
      </w:r>
    </w:p>
    <w:p>
      <w:pPr>
        <w:pStyle w:val="168"/>
        <w:spacing w:line="240" w:lineRule="auto"/>
        <w:jc w:val="center"/>
        <w:rPr>
          <w:rFonts w:hint="default" w:hAnsi="Times New Roman" w:eastAsia="宋体" w:cs="Times New Roman"/>
          <w:b/>
          <w:bCs/>
          <w:color w:val="000000"/>
          <w:sz w:val="21"/>
          <w:szCs w:val="21"/>
          <w:lang w:val="en-US" w:eastAsia="zh-CN"/>
        </w:rPr>
      </w:pPr>
    </w:p>
    <w:p>
      <w:pPr>
        <w:pStyle w:val="168"/>
        <w:spacing w:line="240" w:lineRule="auto"/>
        <w:jc w:val="both"/>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 xml:space="preserve">       Durin</w:t>
      </w:r>
      <w:r>
        <w:rPr>
          <w:rFonts w:hint="default" w:ascii="Times New Roman" w:hAnsi="Times New Roman" w:eastAsia="宋体" w:cs="Times New Roman"/>
          <w:b w:val="0"/>
          <w:color w:val="000000"/>
          <w:sz w:val="21"/>
          <w:szCs w:val="21"/>
        </w:rPr>
        <w:t xml:space="preserve">g the </w:t>
      </w:r>
      <w:r>
        <w:rPr>
          <w:rFonts w:hint="eastAsia" w:hAnsi="Times New Roman" w:eastAsia="宋体" w:cs="Times New Roman"/>
          <w:b w:val="0"/>
          <w:color w:val="000000"/>
          <w:sz w:val="21"/>
          <w:szCs w:val="21"/>
          <w:lang w:eastAsia="zh-CN"/>
        </w:rPr>
        <w:t>Western</w:t>
      </w:r>
      <w:r>
        <w:rPr>
          <w:rFonts w:hint="default" w:ascii="Times New Roman" w:hAnsi="Times New Roman" w:eastAsia="宋体" w:cs="Times New Roman"/>
          <w:b w:val="0"/>
          <w:color w:val="000000"/>
          <w:sz w:val="21"/>
          <w:szCs w:val="21"/>
        </w:rPr>
        <w:t xml:space="preserve"> Jin Dynasty, there was a man called Zhou Chu. He was very strong</w:t>
      </w:r>
      <w:r>
        <w:rPr>
          <w:rFonts w:hint="eastAsia" w:hAnsi="Times New Roman" w:eastAsia="宋体" w:cs="Times New Roman"/>
          <w:b w:val="0"/>
          <w:color w:val="000000"/>
          <w:sz w:val="21"/>
          <w:szCs w:val="21"/>
          <w:lang w:val="en-US" w:eastAsia="zh-CN"/>
        </w:rPr>
        <w:t xml:space="preserve"> --- </w:t>
      </w:r>
      <w:r>
        <w:rPr>
          <w:rFonts w:hint="default" w:ascii="Times New Roman" w:hAnsi="Times New Roman" w:eastAsia="宋体" w:cs="Times New Roman"/>
          <w:b w:val="0"/>
          <w:color w:val="000000"/>
          <w:sz w:val="21"/>
          <w:szCs w:val="21"/>
        </w:rPr>
        <w:t>61</w:t>
      </w:r>
      <w:r>
        <w:rPr>
          <w:rFonts w:hint="eastAsia" w:hAnsi="Times New Roman" w:eastAsia="宋体" w:cs="Times New Roman"/>
          <w:b w:val="0"/>
          <w:color w:val="000000"/>
          <w:sz w:val="21"/>
          <w:szCs w:val="21"/>
          <w:lang w:val="en-US" w:eastAsia="zh-CN"/>
        </w:rPr>
        <w:t xml:space="preserve">_____  </w:t>
      </w:r>
      <w:r>
        <w:rPr>
          <w:rFonts w:hint="default" w:ascii="Times New Roman" w:hAnsi="Times New Roman" w:eastAsia="宋体" w:cs="Times New Roman"/>
          <w:b w:val="0"/>
          <w:color w:val="000000"/>
          <w:sz w:val="21"/>
          <w:szCs w:val="21"/>
        </w:rPr>
        <w:t>than any other ma</w:t>
      </w:r>
      <w:r>
        <w:rPr>
          <w:rFonts w:hint="eastAsia" w:hAnsi="Times New Roman" w:eastAsia="宋体" w:cs="Times New Roman"/>
          <w:b w:val="0"/>
          <w:color w:val="000000"/>
          <w:sz w:val="21"/>
          <w:szCs w:val="21"/>
          <w:lang w:val="en-US" w:eastAsia="zh-CN"/>
        </w:rPr>
        <w:t>n</w:t>
      </w:r>
      <w:r>
        <w:rPr>
          <w:rFonts w:hint="default" w:ascii="Times New Roman" w:hAnsi="Times New Roman" w:eastAsia="宋体" w:cs="Times New Roman"/>
          <w:b w:val="0"/>
          <w:color w:val="000000"/>
          <w:sz w:val="21"/>
          <w:szCs w:val="21"/>
        </w:rPr>
        <w:t xml:space="preserve"> in the village.</w:t>
      </w:r>
    </w:p>
    <w:p>
      <w:pPr>
        <w:pStyle w:val="168"/>
        <w:spacing w:line="240" w:lineRule="auto"/>
        <w:ind w:left="0" w:firstLine="378"/>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People </w:t>
      </w:r>
      <w:r>
        <w:rPr>
          <w:rFonts w:hint="eastAsia" w:hAnsi="Times New Roman" w:eastAsia="宋体" w:cs="Times New Roman"/>
          <w:b w:val="0"/>
          <w:color w:val="000000"/>
          <w:sz w:val="21"/>
          <w:szCs w:val="21"/>
          <w:lang w:val="en-US" w:eastAsia="zh-CN"/>
        </w:rPr>
        <w:t>w</w:t>
      </w:r>
      <w:r>
        <w:rPr>
          <w:rFonts w:hint="default" w:ascii="Times New Roman" w:hAnsi="Times New Roman" w:eastAsia="宋体" w:cs="Times New Roman"/>
          <w:b w:val="0"/>
          <w:color w:val="000000"/>
          <w:sz w:val="21"/>
          <w:szCs w:val="21"/>
        </w:rPr>
        <w:t>ere</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62_</w:t>
      </w:r>
      <w:r>
        <w:rPr>
          <w:rFonts w:hint="eastAsia" w:hAnsi="Times New Roman" w:eastAsia="宋体"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_of him because be often bullied(欺负) them. At that time, a man-eating tiger and deepwater monster lived near the village. They often made trouble. People called them, along with Zhou, the "three evils”(三</w:t>
      </w:r>
      <w:r>
        <w:rPr>
          <w:rFonts w:hint="eastAsia" w:hAnsi="Times New Roman" w:eastAsia="宋体" w:cs="Times New Roman"/>
          <w:b w:val="0"/>
          <w:color w:val="000000"/>
          <w:sz w:val="21"/>
          <w:szCs w:val="21"/>
          <w:lang w:eastAsia="zh-CN"/>
        </w:rPr>
        <w:t>害</w:t>
      </w:r>
      <w:r>
        <w:rPr>
          <w:rFonts w:hint="default" w:ascii="Times New Roman" w:hAnsi="Times New Roman" w:eastAsia="宋体" w:cs="Times New Roman"/>
          <w:b w:val="0"/>
          <w:color w:val="000000"/>
          <w:sz w:val="21"/>
          <w:szCs w:val="21"/>
        </w:rPr>
        <w:t>).</w:t>
      </w:r>
    </w:p>
    <w:p>
      <w:pPr>
        <w:pStyle w:val="168"/>
        <w:spacing w:line="240" w:lineRule="auto"/>
        <w:ind w:left="0" w:firstLine="378"/>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Ono day, some </w:t>
      </w:r>
      <w:r>
        <w:rPr>
          <w:rFonts w:hint="eastAsia" w:hAnsi="Times New Roman" w:eastAsia="宋体" w:cs="Times New Roman"/>
          <w:b w:val="0"/>
          <w:color w:val="000000"/>
          <w:sz w:val="21"/>
          <w:szCs w:val="21"/>
          <w:lang w:val="en-US" w:eastAsia="zh-CN"/>
        </w:rPr>
        <w:t>63__________</w:t>
      </w:r>
      <w:r>
        <w:rPr>
          <w:rFonts w:hint="default" w:ascii="Times New Roman" w:hAnsi="Times New Roman" w:eastAsia="宋体" w:cs="Times New Roman"/>
          <w:b w:val="0"/>
          <w:color w:val="000000"/>
          <w:sz w:val="21"/>
          <w:szCs w:val="21"/>
        </w:rPr>
        <w:t xml:space="preserve"> asked Zhou to help them kill the tiger and the monster. After three </w:t>
      </w:r>
      <w:r>
        <w:rPr>
          <w:rFonts w:hint="eastAsia" w:hAnsi="Times New Roman" w:eastAsia="宋体" w:cs="Times New Roman"/>
          <w:b w:val="0"/>
          <w:color w:val="000000"/>
          <w:sz w:val="21"/>
          <w:szCs w:val="21"/>
          <w:lang w:val="en-US" w:eastAsia="zh-CN"/>
        </w:rPr>
        <w:t>64</w:t>
      </w:r>
      <w:r>
        <w:rPr>
          <w:rFonts w:hint="default" w:ascii="Times New Roman" w:hAnsi="Times New Roman" w:eastAsia="宋体" w:cs="Times New Roman"/>
          <w:b w:val="0"/>
          <w:color w:val="000000"/>
          <w:sz w:val="21"/>
          <w:szCs w:val="21"/>
        </w:rPr>
        <w:t>__</w:t>
      </w:r>
      <w:r>
        <w:rPr>
          <w:rFonts w:hint="eastAsia" w:hAnsi="Times New Roman" w:eastAsia="宋体" w:cs="Times New Roman"/>
          <w:b w:val="0"/>
          <w:color w:val="000000"/>
          <w:sz w:val="21"/>
          <w:szCs w:val="21"/>
          <w:lang w:val="en-US" w:eastAsia="zh-CN"/>
        </w:rPr>
        <w:t>of fighting</w:t>
      </w:r>
      <w:r>
        <w:rPr>
          <w:rFonts w:hint="default" w:ascii="Times New Roman" w:hAnsi="Times New Roman" w:eastAsia="宋体" w:cs="Times New Roman"/>
          <w:b w:val="0"/>
          <w:color w:val="000000"/>
          <w:sz w:val="21"/>
          <w:szCs w:val="21"/>
        </w:rPr>
        <w:t xml:space="preserve">, Zhou </w:t>
      </w:r>
      <w:r>
        <w:rPr>
          <w:rFonts w:hint="eastAsia" w:hAnsi="Times New Roman" w:eastAsia="宋体" w:cs="Times New Roman"/>
          <w:b w:val="0"/>
          <w:color w:val="000000"/>
          <w:sz w:val="21"/>
          <w:szCs w:val="21"/>
          <w:lang w:eastAsia="zh-CN"/>
        </w:rPr>
        <w:t>finally</w:t>
      </w:r>
      <w:r>
        <w:rPr>
          <w:rFonts w:hint="default" w:ascii="Times New Roman" w:hAnsi="Times New Roman" w:eastAsia="宋体" w:cs="Times New Roman"/>
          <w:b w:val="0"/>
          <w:color w:val="000000"/>
          <w:sz w:val="21"/>
          <w:szCs w:val="21"/>
        </w:rPr>
        <w:t xml:space="preserve"> killed them and came back. But the villagers thought he was dead, too. They </w:t>
      </w:r>
      <w:r>
        <w:rPr>
          <w:rFonts w:hint="eastAsia" w:hAnsi="Times New Roman" w:eastAsia="宋体" w:cs="Times New Roman"/>
          <w:b w:val="0"/>
          <w:color w:val="000000"/>
          <w:sz w:val="21"/>
          <w:szCs w:val="21"/>
          <w:lang w:eastAsia="zh-CN"/>
        </w:rPr>
        <w:t>celebrate</w:t>
      </w:r>
      <w:r>
        <w:rPr>
          <w:rFonts w:hint="eastAsia" w:hAnsi="Times New Roman" w:eastAsia="宋体" w:cs="Times New Roman"/>
          <w:b w:val="0"/>
          <w:color w:val="000000"/>
          <w:sz w:val="21"/>
          <w:szCs w:val="21"/>
          <w:lang w:val="en-US" w:eastAsia="zh-CN"/>
        </w:rPr>
        <w:t>d</w:t>
      </w:r>
      <w:r>
        <w:rPr>
          <w:rFonts w:hint="default" w:ascii="Times New Roman" w:hAnsi="Times New Roman" w:eastAsia="宋体" w:cs="Times New Roman"/>
          <w:b w:val="0"/>
          <w:color w:val="000000"/>
          <w:sz w:val="21"/>
          <w:szCs w:val="21"/>
        </w:rPr>
        <w:t xml:space="preserve"> </w:t>
      </w:r>
      <w:r>
        <w:rPr>
          <w:rFonts w:hint="eastAsia" w:hAnsi="Times New Roman" w:eastAsia="宋体" w:cs="Times New Roman"/>
          <w:b w:val="0"/>
          <w:color w:val="000000"/>
          <w:sz w:val="21"/>
          <w:szCs w:val="21"/>
          <w:lang w:val="en-US" w:eastAsia="zh-CN"/>
        </w:rPr>
        <w:t>t</w:t>
      </w:r>
      <w:r>
        <w:rPr>
          <w:rFonts w:hint="default" w:ascii="Times New Roman" w:hAnsi="Times New Roman" w:eastAsia="宋体" w:cs="Times New Roman"/>
          <w:b w:val="0"/>
          <w:color w:val="000000"/>
          <w:sz w:val="21"/>
          <w:szCs w:val="21"/>
        </w:rPr>
        <w:t xml:space="preserve">his </w:t>
      </w:r>
      <w:r>
        <w:rPr>
          <w:rFonts w:hint="eastAsia" w:hAnsi="Times New Roman" w:eastAsia="宋体" w:cs="Times New Roman"/>
          <w:b w:val="0"/>
          <w:color w:val="000000"/>
          <w:sz w:val="21"/>
          <w:szCs w:val="21"/>
          <w:lang w:val="en-US" w:eastAsia="zh-CN"/>
        </w:rPr>
        <w:t>65</w:t>
      </w:r>
      <w:r>
        <w:rPr>
          <w:rFonts w:hint="default" w:ascii="Times New Roman" w:hAnsi="Times New Roman" w:eastAsia="宋体" w:cs="Times New Roman"/>
          <w:b w:val="0"/>
          <w:color w:val="000000"/>
          <w:sz w:val="21"/>
          <w:szCs w:val="21"/>
        </w:rPr>
        <w:t xml:space="preserve"> </w:t>
      </w:r>
      <w:r>
        <w:rPr>
          <w:rFonts w:hint="eastAsia" w:hAnsi="Times New Roman" w:eastAsia="宋体" w:cs="Times New Roman"/>
          <w:b w:val="0"/>
          <w:color w:val="000000"/>
          <w:sz w:val="21"/>
          <w:szCs w:val="21"/>
          <w:lang w:val="en-US" w:eastAsia="zh-CN"/>
        </w:rPr>
        <w:t>_________</w:t>
      </w:r>
      <w:r>
        <w:rPr>
          <w:rFonts w:hint="default" w:ascii="Times New Roman" w:hAnsi="Times New Roman" w:eastAsia="宋体" w:cs="Times New Roman"/>
          <w:b w:val="0"/>
          <w:color w:val="000000"/>
          <w:sz w:val="21"/>
          <w:szCs w:val="21"/>
        </w:rPr>
        <w:t xml:space="preserve"> . Seeing this, Zhou realized how much people hated him and decided to change.</w:t>
      </w:r>
    </w:p>
    <w:p>
      <w:pPr>
        <w:pStyle w:val="168"/>
        <w:spacing w:line="240" w:lineRule="auto"/>
        <w:ind w:left="0" w:firstLine="378"/>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He visited a famous scholar (学者) </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66_</w:t>
      </w:r>
      <w:r>
        <w:rPr>
          <w:rFonts w:hint="eastAsia" w:hAnsi="Times New Roman" w:eastAsia="宋体"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 xml:space="preserve">_Lu Yun. Lu told him, "if one realizes what is good in the </w:t>
      </w:r>
      <w:r>
        <w:rPr>
          <w:rFonts w:hint="eastAsia" w:hAnsi="Times New Roman" w:eastAsia="宋体" w:cs="Times New Roman"/>
          <w:b w:val="0"/>
          <w:color w:val="000000"/>
          <w:sz w:val="21"/>
          <w:szCs w:val="21"/>
          <w:lang w:eastAsia="zh-CN"/>
        </w:rPr>
        <w:t>morning</w:t>
      </w:r>
      <w:r>
        <w:rPr>
          <w:rFonts w:hint="default" w:ascii="Times New Roman" w:hAnsi="Times New Roman" w:eastAsia="宋体" w:cs="Times New Roman"/>
          <w:b w:val="0"/>
          <w:color w:val="000000"/>
          <w:sz w:val="21"/>
          <w:szCs w:val="21"/>
        </w:rPr>
        <w:t>, he can change his behayior in the evening. Just do what you think is right."</w:t>
      </w:r>
    </w:p>
    <w:p>
      <w:pPr>
        <w:pStyle w:val="168"/>
        <w:spacing w:line="240" w:lineRule="auto"/>
        <w:ind w:left="0" w:firstLine="378"/>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From then on, Zhou </w:t>
      </w:r>
      <w:r>
        <w:rPr>
          <w:rFonts w:hint="eastAsia" w:hAnsi="Times New Roman" w:eastAsia="宋体" w:cs="Times New Roman"/>
          <w:b w:val="0"/>
          <w:color w:val="000000"/>
          <w:sz w:val="21"/>
          <w:szCs w:val="21"/>
          <w:lang w:val="en-US" w:eastAsia="zh-CN"/>
        </w:rPr>
        <w:t>67</w:t>
      </w:r>
      <w:r>
        <w:rPr>
          <w:rFonts w:hint="default" w:ascii="Times New Roman" w:hAnsi="Times New Roman" w:eastAsia="宋体" w:cs="Times New Roman"/>
          <w:b w:val="0"/>
          <w:color w:val="000000"/>
          <w:sz w:val="21"/>
          <w:szCs w:val="21"/>
        </w:rPr>
        <w:t>__</w:t>
      </w:r>
      <w:r>
        <w:rPr>
          <w:rFonts w:hint="eastAsia" w:hAnsi="Times New Roman" w:eastAsia="宋体"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 xml:space="preserve">_a good person and </w:t>
      </w:r>
      <w:r>
        <w:rPr>
          <w:rFonts w:hint="eastAsia" w:hAnsi="Times New Roman" w:eastAsia="宋体" w:cs="Times New Roman"/>
          <w:b w:val="0"/>
          <w:color w:val="000000"/>
          <w:sz w:val="21"/>
          <w:szCs w:val="21"/>
          <w:lang w:eastAsia="zh-CN"/>
        </w:rPr>
        <w:t>stopped</w:t>
      </w:r>
      <w:r>
        <w:rPr>
          <w:rFonts w:hint="default" w:ascii="Times New Roman" w:hAnsi="Times New Roman" w:eastAsia="宋体" w:cs="Times New Roman"/>
          <w:b w:val="0"/>
          <w:color w:val="000000"/>
          <w:sz w:val="21"/>
          <w:szCs w:val="21"/>
        </w:rPr>
        <w:t xml:space="preserve"> bullying 68</w:t>
      </w:r>
      <w:r>
        <w:rPr>
          <w:rFonts w:hint="eastAsia" w:hAnsi="Times New Roman" w:eastAsia="宋体"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__. Later he joined the army and died protecting his country.</w:t>
      </w:r>
    </w:p>
    <w:p>
      <w:pPr>
        <w:pStyle w:val="168"/>
        <w:spacing w:line="240" w:lineRule="auto"/>
        <w:ind w:left="0" w:firstLine="378"/>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It was good that Zhou was able to look at  69</w:t>
      </w:r>
      <w:r>
        <w:rPr>
          <w:rFonts w:hint="eastAsia" w:hAnsi="Times New Roman" w:eastAsia="宋体"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 xml:space="preserve"> and make changes. President Xi Jinping told this story when talking about promoting government officials(提拔官员).</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He sa</w:t>
      </w:r>
      <w:r>
        <w:rPr>
          <w:rFonts w:hint="eastAsia" w:hAnsi="Times New Roman" w:eastAsia="宋体" w:cs="Times New Roman"/>
          <w:b w:val="0"/>
          <w:color w:val="000000"/>
          <w:sz w:val="21"/>
          <w:szCs w:val="21"/>
          <w:lang w:val="en-US" w:eastAsia="zh-CN"/>
        </w:rPr>
        <w:t>i</w:t>
      </w:r>
      <w:r>
        <w:rPr>
          <w:rFonts w:hint="default" w:ascii="Times New Roman" w:hAnsi="Times New Roman" w:eastAsia="宋体" w:cs="Times New Roman"/>
          <w:b w:val="0"/>
          <w:color w:val="000000"/>
          <w:sz w:val="21"/>
          <w:szCs w:val="21"/>
        </w:rPr>
        <w:t>d we should pick men of ability and be more tolerant(宽容的)</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of people like Zhou</w:t>
      </w:r>
      <w:r>
        <w:rPr>
          <w:rFonts w:hint="eastAsia" w:hAnsi="Times New Roman" w:eastAsia="宋体" w:cs="Times New Roman"/>
          <w:b w:val="0"/>
          <w:color w:val="000000"/>
          <w:sz w:val="21"/>
          <w:szCs w:val="21"/>
          <w:lang w:val="en-US" w:eastAsia="zh-CN"/>
        </w:rPr>
        <w:t>.</w:t>
      </w:r>
      <w:r>
        <w:rPr>
          <w:rFonts w:hint="default" w:ascii="Times New Roman" w:hAnsi="Times New Roman" w:eastAsia="宋体" w:cs="Times New Roman"/>
          <w:b w:val="0"/>
          <w:color w:val="000000"/>
          <w:sz w:val="21"/>
          <w:szCs w:val="21"/>
        </w:rPr>
        <w:t xml:space="preserve"> Maybe they've made mistakes in the past, but they can do great things as long as they</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70</w:t>
      </w:r>
      <w:r>
        <w:rPr>
          <w:rFonts w:hint="eastAsia" w:hAnsi="Times New Roman" w:eastAsia="宋体"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__</w:t>
      </w:r>
      <w:r>
        <w:rPr>
          <w:rFonts w:hint="eastAsia" w:hAnsi="Times New Roman" w:eastAsia="宋体" w:cs="Times New Roman"/>
          <w:b w:val="0"/>
          <w:color w:val="000000"/>
          <w:sz w:val="21"/>
          <w:szCs w:val="21"/>
          <w:lang w:eastAsia="zh-CN"/>
        </w:rPr>
        <w:t>decide</w:t>
      </w:r>
      <w:r>
        <w:rPr>
          <w:rFonts w:hint="default" w:ascii="Times New Roman" w:hAnsi="Times New Roman" w:eastAsia="宋体" w:cs="Times New Roman"/>
          <w:b w:val="0"/>
          <w:color w:val="000000"/>
          <w:sz w:val="21"/>
          <w:szCs w:val="21"/>
        </w:rPr>
        <w:t xml:space="preserve"> to correct their mistakes.</w:t>
      </w:r>
    </w:p>
    <w:p>
      <w:pPr>
        <w:pStyle w:val="168"/>
        <w:spacing w:line="240" w:lineRule="auto"/>
        <w:ind w:left="0" w:firstLine="378"/>
        <w:jc w:val="both"/>
        <w:rPr>
          <w:rFonts w:hint="default" w:ascii="Times New Roman" w:hAnsi="Times New Roman" w:eastAsia="宋体" w:cs="Times New Roman"/>
          <w:b w:val="0"/>
          <w:color w:val="000000"/>
          <w:sz w:val="21"/>
          <w:szCs w:val="21"/>
        </w:rPr>
      </w:pPr>
    </w:p>
    <w:p>
      <w:pPr>
        <w:pStyle w:val="168"/>
        <w:spacing w:line="240" w:lineRule="auto"/>
        <w:ind w:firstLine="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V</w:t>
      </w:r>
      <w:r>
        <w:rPr>
          <w:rFonts w:hint="eastAsia" w:hAnsi="Times New Roman" w:eastAsia="宋体" w:cs="Times New Roman"/>
          <w:b w:val="0"/>
          <w:color w:val="000000"/>
          <w:sz w:val="21"/>
          <w:szCs w:val="21"/>
          <w:lang w:val="en-US" w:eastAsia="zh-CN"/>
        </w:rPr>
        <w:t>II</w:t>
      </w:r>
      <w:r>
        <w:rPr>
          <w:rFonts w:hint="default" w:ascii="Times New Roman" w:hAnsi="Times New Roman" w:eastAsia="宋体" w:cs="Times New Roman"/>
          <w:b w:val="0"/>
          <w:color w:val="000000"/>
          <w:sz w:val="21"/>
          <w:szCs w:val="21"/>
        </w:rPr>
        <w:t xml:space="preserve">.任务型阅读：阅读下面短文，根据短文内容，完成下列各题.（共5小题，计10分） </w:t>
      </w:r>
    </w:p>
    <w:p>
      <w:pPr>
        <w:pStyle w:val="168"/>
        <w:spacing w:line="240" w:lineRule="auto"/>
        <w:ind w:firstLine="0"/>
        <w:jc w:val="both"/>
        <w:rPr>
          <w:rFonts w:hint="default" w:ascii="Times New Roman" w:hAnsi="Times New Roman" w:eastAsia="宋体" w:cs="Times New Roman"/>
          <w:b w:val="0"/>
          <w:color w:val="000000"/>
          <w:sz w:val="21"/>
          <w:szCs w:val="21"/>
        </w:rPr>
      </w:pPr>
    </w:p>
    <w:p>
      <w:pPr>
        <w:pStyle w:val="168"/>
        <w:spacing w:line="240" w:lineRule="auto"/>
        <w:ind w:firstLine="0"/>
        <w:jc w:val="both"/>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Have you ever caught colds? When do you often catch colds?</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378"/>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Many people catch a cold in the </w:t>
      </w:r>
      <w:r>
        <w:rPr>
          <w:rFonts w:hint="eastAsia" w:hAnsi="Times New Roman" w:eastAsia="宋体" w:cs="Times New Roman"/>
          <w:b w:val="0"/>
          <w:color w:val="000000"/>
          <w:sz w:val="21"/>
          <w:szCs w:val="21"/>
          <w:lang w:eastAsia="zh-CN"/>
        </w:rPr>
        <w:t>springtime</w:t>
      </w:r>
      <w:r>
        <w:rPr>
          <w:rFonts w:hint="default" w:ascii="Times New Roman" w:hAnsi="Times New Roman" w:eastAsia="宋体" w:cs="Times New Roman"/>
          <w:b w:val="0"/>
          <w:color w:val="000000"/>
          <w:sz w:val="21"/>
          <w:szCs w:val="21"/>
        </w:rPr>
        <w:t xml:space="preserve"> or fall. It makes us wonder: If scientists can send a man to the moon, why can't they find a cure for the common cold? Actually, there are hundreds</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of kinds of cold viruses(病毒)</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out there. It is hard to know which one you will get, so there isn't a cure </w:t>
      </w:r>
      <w:r>
        <w:rPr>
          <w:rFonts w:hint="eastAsia" w:hAnsi="Times New Roman" w:eastAsia="宋体" w:cs="Times New Roman"/>
          <w:b w:val="0"/>
          <w:color w:val="000000"/>
          <w:sz w:val="21"/>
          <w:szCs w:val="21"/>
          <w:lang w:val="en-US" w:eastAsia="zh-CN"/>
        </w:rPr>
        <w:t>f</w:t>
      </w:r>
      <w:r>
        <w:rPr>
          <w:rFonts w:hint="default" w:ascii="Times New Roman" w:hAnsi="Times New Roman" w:eastAsia="宋体" w:cs="Times New Roman"/>
          <w:b w:val="0"/>
          <w:color w:val="000000"/>
          <w:sz w:val="21"/>
          <w:szCs w:val="21"/>
        </w:rPr>
        <w:t>or eac</w:t>
      </w:r>
      <w:r>
        <w:rPr>
          <w:rFonts w:hint="eastAsia" w:hAnsi="Times New Roman" w:eastAsia="宋体" w:cs="Times New Roman"/>
          <w:b w:val="0"/>
          <w:color w:val="000000"/>
          <w:sz w:val="21"/>
          <w:szCs w:val="21"/>
          <w:lang w:val="en-US" w:eastAsia="zh-CN"/>
        </w:rPr>
        <w:t>h</w:t>
      </w:r>
      <w:r>
        <w:rPr>
          <w:rFonts w:hint="default" w:ascii="Times New Roman" w:hAnsi="Times New Roman" w:eastAsia="宋体" w:cs="Times New Roman"/>
          <w:b w:val="0"/>
          <w:color w:val="000000"/>
          <w:sz w:val="21"/>
          <w:szCs w:val="21"/>
        </w:rPr>
        <w:t xml:space="preserve"> one.When a</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vi</w:t>
      </w:r>
      <w:r>
        <w:rPr>
          <w:rFonts w:hint="eastAsia" w:hAnsi="Times New Roman" w:eastAsia="宋体" w:cs="Times New Roman"/>
          <w:b w:val="0"/>
          <w:color w:val="000000"/>
          <w:sz w:val="21"/>
          <w:szCs w:val="21"/>
          <w:lang w:val="en-US" w:eastAsia="zh-CN"/>
        </w:rPr>
        <w:t>ruse</w:t>
      </w:r>
      <w:r>
        <w:rPr>
          <w:rFonts w:hint="default" w:ascii="Times New Roman" w:hAnsi="Times New Roman" w:eastAsia="宋体" w:cs="Times New Roman"/>
          <w:b w:val="0"/>
          <w:color w:val="000000"/>
          <w:sz w:val="21"/>
          <w:szCs w:val="21"/>
        </w:rPr>
        <w:t xml:space="preserve">s attacks your </w:t>
      </w:r>
      <w:r>
        <w:rPr>
          <w:rFonts w:hint="eastAsia" w:hAnsi="Times New Roman" w:eastAsia="宋体" w:cs="Times New Roman"/>
          <w:b w:val="0"/>
          <w:color w:val="000000"/>
          <w:sz w:val="21"/>
          <w:szCs w:val="21"/>
          <w:lang w:val="en-US" w:eastAsia="zh-CN"/>
        </w:rPr>
        <w:t>b</w:t>
      </w:r>
      <w:r>
        <w:rPr>
          <w:rFonts w:hint="default" w:ascii="Times New Roman" w:hAnsi="Times New Roman" w:eastAsia="宋体" w:cs="Times New Roman"/>
          <w:b w:val="0"/>
          <w:color w:val="000000"/>
          <w:sz w:val="21"/>
          <w:szCs w:val="21"/>
        </w:rPr>
        <w:t>ody,your b</w:t>
      </w:r>
      <w:r>
        <w:rPr>
          <w:rFonts w:hint="eastAsia" w:hAnsi="Times New Roman" w:eastAsia="宋体" w:cs="Times New Roman"/>
          <w:b w:val="0"/>
          <w:color w:val="000000"/>
          <w:sz w:val="21"/>
          <w:szCs w:val="21"/>
          <w:lang w:val="en-US" w:eastAsia="zh-CN"/>
        </w:rPr>
        <w:t>o</w:t>
      </w:r>
      <w:r>
        <w:rPr>
          <w:rFonts w:hint="default" w:ascii="Times New Roman" w:hAnsi="Times New Roman" w:eastAsia="宋体" w:cs="Times New Roman"/>
          <w:b w:val="0"/>
          <w:color w:val="000000"/>
          <w:sz w:val="21"/>
          <w:szCs w:val="21"/>
        </w:rPr>
        <w:t>dy works hard to get rid of(摆脱)</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it. Blood rushes to your nose and brings congestion(堵塞）</w:t>
      </w:r>
      <w:r>
        <w:rPr>
          <w:rFonts w:hint="eastAsia" w:hAnsi="Times New Roman" w:eastAsia="宋体" w:cs="Times New Roman"/>
          <w:b w:val="0"/>
          <w:color w:val="000000"/>
          <w:sz w:val="21"/>
          <w:szCs w:val="21"/>
          <w:lang w:val="en-US" w:eastAsia="zh-CN"/>
        </w:rPr>
        <w:t>wi</w:t>
      </w:r>
      <w:r>
        <w:rPr>
          <w:rFonts w:hint="default" w:ascii="Times New Roman" w:hAnsi="Times New Roman" w:eastAsia="宋体" w:cs="Times New Roman"/>
          <w:b w:val="0"/>
          <w:color w:val="000000"/>
          <w:sz w:val="21"/>
          <w:szCs w:val="21"/>
        </w:rPr>
        <w:t xml:space="preserve">th </w:t>
      </w:r>
      <w:r>
        <w:rPr>
          <w:rFonts w:hint="default" w:ascii="Times New Roman" w:hAnsi="Times New Roman" w:eastAsia="宋体" w:cs="Times New Roman"/>
          <w:b/>
          <w:bCs/>
          <w:color w:val="000000"/>
          <w:sz w:val="21"/>
          <w:szCs w:val="21"/>
          <w:u w:val="single"/>
        </w:rPr>
        <w:t>it</w:t>
      </w:r>
      <w:r>
        <w:rPr>
          <w:rFonts w:hint="default" w:ascii="Times New Roman" w:hAnsi="Times New Roman" w:eastAsia="宋体" w:cs="Times New Roman"/>
          <w:b w:val="0"/>
          <w:color w:val="000000"/>
          <w:sz w:val="21"/>
          <w:szCs w:val="21"/>
        </w:rPr>
        <w:t>.You feel ter</w:t>
      </w:r>
      <w:r>
        <w:rPr>
          <w:rFonts w:hint="eastAsia" w:hAnsi="Times New Roman" w:eastAsia="宋体" w:cs="Times New Roman"/>
          <w:b w:val="0"/>
          <w:color w:val="000000"/>
          <w:sz w:val="21"/>
          <w:szCs w:val="21"/>
          <w:lang w:val="en-US" w:eastAsia="zh-CN"/>
        </w:rPr>
        <w:t>ri</w:t>
      </w:r>
      <w:r>
        <w:rPr>
          <w:rFonts w:hint="default" w:ascii="Times New Roman" w:hAnsi="Times New Roman" w:eastAsia="宋体" w:cs="Times New Roman"/>
          <w:b w:val="0"/>
          <w:color w:val="000000"/>
          <w:sz w:val="21"/>
          <w:szCs w:val="21"/>
        </w:rPr>
        <w:t>ble because yon can't breathe well, but your body is actually "eating" the virus. You also have a runny nose to stop the virus from getting to your cells(细胞).You may feel unhappy, but actually your body is doing everything it can to kill the cold. Bodies can do amazing jobs on their own.</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375"/>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There is a joke on talking medicine when you have a cold. It goes like this: It takes one week to get over a cold if you don't take medicine, but only seven days to get over a cold if you take medicine.</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71 When do people usually catch colds?</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375"/>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People usually catch colds </w:t>
      </w:r>
      <w:r>
        <w:rPr>
          <w:rFonts w:hint="eastAsia" w:hAnsi="Times New Roman" w:eastAsia="宋体" w:cs="Times New Roman"/>
          <w:b w:val="0"/>
          <w:color w:val="000000"/>
          <w:sz w:val="21"/>
          <w:szCs w:val="21"/>
          <w:lang w:val="en-US" w:eastAsia="zh-CN"/>
        </w:rPr>
        <w:t xml:space="preserve"> ___________________.</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72. Why can't scientists find a cure for the common cold?</w:t>
      </w:r>
    </w:p>
    <w:p>
      <w:pPr>
        <w:pStyle w:val="168"/>
        <w:keepNext w:val="0"/>
        <w:keepLines w:val="0"/>
        <w:pageBreakBefore w:val="0"/>
        <w:widowControl/>
        <w:tabs>
          <w:tab w:val="left" w:pos="846"/>
          <w:tab w:val="left" w:pos="2424"/>
          <w:tab w:val="center" w:pos="5898"/>
        </w:tabs>
        <w:kinsoku/>
        <w:wordWrap/>
        <w:overflowPunct/>
        <w:topLinePunct w:val="0"/>
        <w:autoSpaceDE/>
        <w:autoSpaceDN/>
        <w:bidi w:val="0"/>
        <w:adjustRightInd/>
        <w:snapToGrid/>
        <w:spacing w:before="0" w:after="0" w:line="240" w:lineRule="auto"/>
        <w:ind w:left="0" w:leftChars="0" w:right="0" w:rightChars="0"/>
        <w:textAlignment w:val="auto"/>
        <w:outlineLvl w:val="9"/>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Because there</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ar</w:t>
      </w:r>
      <w:r>
        <w:rPr>
          <w:rFonts w:hint="eastAsia" w:hAnsi="Times New Roman" w:eastAsia="宋体" w:cs="Times New Roman"/>
          <w:b w:val="0"/>
          <w:color w:val="000000"/>
          <w:sz w:val="21"/>
          <w:szCs w:val="21"/>
          <w:lang w:val="en-US" w:eastAsia="zh-CN"/>
        </w:rPr>
        <w:t>e__________________</w:t>
      </w:r>
      <w:r>
        <w:rPr>
          <w:rFonts w:hint="default" w:ascii="Times New Roman" w:hAnsi="Times New Roman" w:eastAsia="宋体" w:cs="Times New Roman"/>
          <w:b w:val="0"/>
          <w:color w:val="000000"/>
          <w:sz w:val="21"/>
          <w:szCs w:val="21"/>
        </w:rPr>
        <w:t>. It's hard to know whic</w:t>
      </w:r>
      <w:r>
        <w:rPr>
          <w:rFonts w:hint="eastAsia" w:hAnsi="Times New Roman" w:eastAsia="宋体" w:cs="Times New Roman"/>
          <w:b w:val="0"/>
          <w:color w:val="000000"/>
          <w:sz w:val="21"/>
          <w:szCs w:val="21"/>
          <w:lang w:val="en-US" w:eastAsia="zh-CN"/>
        </w:rPr>
        <w:t>h</w:t>
      </w:r>
      <w:r>
        <w:rPr>
          <w:rFonts w:hint="default" w:ascii="Times New Roman" w:hAnsi="Times New Roman" w:eastAsia="宋体" w:cs="Times New Roman"/>
          <w:b w:val="0"/>
          <w:color w:val="000000"/>
          <w:sz w:val="21"/>
          <w:szCs w:val="21"/>
        </w:rPr>
        <w:t xml:space="preserve"> one you will get.</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73. What does your body do when a virus attacks your body?</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28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When a virus attacks your body, your body_</w:t>
      </w:r>
      <w:r>
        <w:rPr>
          <w:rFonts w:hint="eastAsia" w:hAnsi="Times New Roman" w:eastAsia="宋体" w:cs="Times New Roman"/>
          <w:b w:val="0"/>
          <w:color w:val="000000"/>
          <w:sz w:val="21"/>
          <w:szCs w:val="21"/>
          <w:lang w:val="en-US" w:eastAsia="zh-CN"/>
        </w:rPr>
        <w:t>________________</w:t>
      </w:r>
      <w:r>
        <w:rPr>
          <w:rFonts w:hint="default" w:ascii="Times New Roman" w:hAnsi="Times New Roman" w:eastAsia="宋体" w:cs="Times New Roman"/>
          <w:b w:val="0"/>
          <w:color w:val="000000"/>
          <w:sz w:val="21"/>
          <w:szCs w:val="21"/>
        </w:rPr>
        <w:t>________.</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74. What does "it" underlined refer to in the passage?</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375"/>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It refers to</w:t>
      </w:r>
      <w:r>
        <w:rPr>
          <w:rFonts w:hint="default" w:ascii="Times New Roman" w:hAnsi="Times New Roman" w:eastAsia="宋体" w:cs="Times New Roman"/>
          <w:b w:val="0"/>
          <w:color w:val="800000"/>
          <w:sz w:val="21"/>
          <w:szCs w:val="21"/>
        </w:rPr>
        <w:t xml:space="preserve"> __</w:t>
      </w:r>
      <w:r>
        <w:rPr>
          <w:rFonts w:hint="eastAsia" w:hAnsi="Times New Roman" w:eastAsia="宋体" w:cs="Times New Roman"/>
          <w:b w:val="0"/>
          <w:color w:val="000000"/>
          <w:sz w:val="21"/>
          <w:szCs w:val="21"/>
          <w:lang w:val="en-US" w:eastAsia="zh-CN"/>
        </w:rPr>
        <w:t>__________________.</w:t>
      </w:r>
      <w:r>
        <w:rPr>
          <w:rFonts w:hint="default" w:ascii="Times New Roman" w:hAnsi="Times New Roman" w:eastAsia="宋体" w:cs="Times New Roman"/>
          <w:b w:val="0"/>
          <w:color w:val="800000"/>
          <w:sz w:val="21"/>
          <w:szCs w:val="21"/>
        </w:rPr>
        <w:t>__</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75. How does a runny nose </w:t>
      </w:r>
      <w:r>
        <w:rPr>
          <w:rFonts w:hint="eastAsia" w:hAnsi="Times New Roman" w:eastAsia="宋体" w:cs="Times New Roman"/>
          <w:b w:val="0"/>
          <w:color w:val="000000"/>
          <w:sz w:val="21"/>
          <w:szCs w:val="21"/>
          <w:lang w:val="en-US" w:eastAsia="zh-CN"/>
        </w:rPr>
        <w:t>h</w:t>
      </w:r>
      <w:r>
        <w:rPr>
          <w:rFonts w:hint="default" w:ascii="Times New Roman" w:hAnsi="Times New Roman" w:eastAsia="宋体" w:cs="Times New Roman"/>
          <w:b w:val="0"/>
          <w:color w:val="000000"/>
          <w:sz w:val="21"/>
          <w:szCs w:val="21"/>
        </w:rPr>
        <w:t>elp to fight colds?</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280"/>
        <w:jc w:val="both"/>
        <w:textAlignment w:val="auto"/>
        <w:outlineLvl w:val="9"/>
        <w:rPr>
          <w:rFonts w:hint="eastAsia" w:hAnsi="Times New Roman" w:eastAsia="宋体" w:cs="Times New Roman"/>
          <w:b w:val="0"/>
          <w:color w:val="000000"/>
          <w:sz w:val="21"/>
          <w:szCs w:val="21"/>
          <w:lang w:val="en-US" w:eastAsia="zh-CN"/>
        </w:rPr>
      </w:pPr>
      <w:r>
        <w:rPr>
          <w:rFonts w:hint="default" w:ascii="Times New Roman" w:hAnsi="Times New Roman" w:eastAsia="宋体" w:cs="Times New Roman"/>
          <w:b w:val="0"/>
          <w:color w:val="000000"/>
          <w:sz w:val="21"/>
          <w:szCs w:val="21"/>
        </w:rPr>
        <w:t xml:space="preserve">A runny nose help to fight colds by </w:t>
      </w:r>
      <w:r>
        <w:rPr>
          <w:rFonts w:hint="eastAsia" w:hAnsi="Times New Roman" w:eastAsia="宋体" w:cs="Times New Roman"/>
          <w:b w:val="0"/>
          <w:color w:val="000000"/>
          <w:sz w:val="21"/>
          <w:szCs w:val="21"/>
          <w:lang w:val="en-US" w:eastAsia="zh-CN"/>
        </w:rPr>
        <w:t>__________________.</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280"/>
        <w:jc w:val="both"/>
        <w:textAlignment w:val="auto"/>
        <w:outlineLvl w:val="9"/>
        <w:rPr>
          <w:rFonts w:hint="default" w:hAnsi="Times New Roman" w:eastAsia="宋体" w:cs="Times New Roman"/>
          <w:b w:val="0"/>
          <w:color w:val="000000"/>
          <w:sz w:val="21"/>
          <w:szCs w:val="21"/>
          <w:lang w:val="en-US" w:eastAsia="zh-CN"/>
        </w:rPr>
      </w:pP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VII.补全对话（共5小题，计5分）</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28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根据下面对话中的情景，在每个空白处填入一个适当的语句，使对话恢复完整。</w:t>
      </w:r>
    </w:p>
    <w:p>
      <w:pPr>
        <w:pStyle w:val="168"/>
        <w:keepNext w:val="0"/>
        <w:keepLines w:val="0"/>
        <w:pageBreakBefore w:val="0"/>
        <w:widowControl/>
        <w:tabs>
          <w:tab w:val="left" w:pos="482"/>
          <w:tab w:val="center" w:pos="5648"/>
          <w:tab w:val="right" w:pos="7601"/>
        </w:tabs>
        <w:kinsoku/>
        <w:wordWrap/>
        <w:overflowPunct/>
        <w:topLinePunct w:val="0"/>
        <w:autoSpaceDE/>
        <w:autoSpaceDN/>
        <w:bidi w:val="0"/>
        <w:adjustRightInd/>
        <w:snapToGrid/>
        <w:spacing w:before="0" w:after="0" w:line="240" w:lineRule="auto"/>
        <w:ind w:left="0" w:leftChars="0" w:right="0" w:rightChars="0"/>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Excuse me. I want to post a letter. 76.</w:t>
      </w:r>
      <w:r>
        <w:rPr>
          <w:rFonts w:hint="eastAsia" w:hAnsi="Times New Roman" w:eastAsia="宋体" w:cs="Times New Roman"/>
          <w:b w:val="0"/>
          <w:color w:val="000000"/>
          <w:sz w:val="21"/>
          <w:szCs w:val="21"/>
          <w:lang w:val="en-US" w:eastAsia="zh-CN"/>
        </w:rPr>
        <w:t>__________________</w:t>
      </w:r>
      <w:r>
        <w:rPr>
          <w:rFonts w:hint="default" w:ascii="Times New Roman" w:hAnsi="Times New Roman" w:eastAsia="宋体" w:cs="Times New Roman"/>
          <w:b w:val="0"/>
          <w:color w:val="000000"/>
          <w:sz w:val="21"/>
          <w:szCs w:val="21"/>
        </w:rPr>
        <w:t>？</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B: Sure. There is a post </w:t>
      </w:r>
      <w:r>
        <w:rPr>
          <w:rFonts w:hint="eastAsia" w:hAnsi="Times New Roman" w:eastAsia="宋体" w:cs="Times New Roman"/>
          <w:b w:val="0"/>
          <w:color w:val="000000"/>
          <w:sz w:val="21"/>
          <w:szCs w:val="21"/>
          <w:lang w:eastAsia="zh-CN"/>
        </w:rPr>
        <w:t>office</w:t>
      </w:r>
      <w:r>
        <w:rPr>
          <w:rFonts w:hint="default" w:ascii="Times New Roman" w:hAnsi="Times New Roman" w:eastAsia="宋体" w:cs="Times New Roman"/>
          <w:b w:val="0"/>
          <w:color w:val="000000"/>
          <w:sz w:val="21"/>
          <w:szCs w:val="21"/>
        </w:rPr>
        <w:t xml:space="preserve"> on Main Street.</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A:77. _</w:t>
      </w:r>
      <w:r>
        <w:rPr>
          <w:rFonts w:hint="eastAsia" w:hAnsi="Times New Roman" w:eastAsia="宋体" w:cs="Times New Roman"/>
          <w:b w:val="0"/>
          <w:color w:val="000000"/>
          <w:sz w:val="21"/>
          <w:szCs w:val="21"/>
          <w:lang w:val="en-US" w:eastAsia="zh-CN"/>
        </w:rPr>
        <w:t>_________________</w:t>
      </w:r>
      <w:r>
        <w:rPr>
          <w:rFonts w:hint="default" w:ascii="Times New Roman" w:hAnsi="Times New Roman" w:eastAsia="宋体" w:cs="Times New Roman"/>
          <w:b w:val="0"/>
          <w:color w:val="000000"/>
          <w:sz w:val="21"/>
          <w:szCs w:val="21"/>
        </w:rPr>
        <w:t>？</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Go down the road and then turn left. It's next to Xinhua Bookstore.</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A:78. </w:t>
      </w:r>
      <w:r>
        <w:rPr>
          <w:rFonts w:hint="eastAsia" w:hAnsi="Times New Roman" w:eastAsia="宋体" w:cs="Times New Roman"/>
          <w:b w:val="0"/>
          <w:color w:val="000000"/>
          <w:sz w:val="21"/>
          <w:szCs w:val="21"/>
          <w:lang w:val="en-US" w:eastAsia="zh-CN"/>
        </w:rPr>
        <w:t>_________________</w:t>
      </w:r>
      <w:r>
        <w:rPr>
          <w:rFonts w:hint="default" w:ascii="Times New Roman" w:hAnsi="Times New Roman" w:eastAsia="宋体" w:cs="Times New Roman"/>
          <w:b w:val="0"/>
          <w:color w:val="000000"/>
          <w:sz w:val="21"/>
          <w:szCs w:val="21"/>
        </w:rPr>
        <w:t xml:space="preserve">？ </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It's about 10 minutes' walk.</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Can I take a bus?</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B:Yes, of course.</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A:79. __</w:t>
      </w:r>
      <w:r>
        <w:rPr>
          <w:rFonts w:hint="eastAsia" w:hAnsi="Times New Roman" w:eastAsia="宋体" w:cs="Times New Roman"/>
          <w:b w:val="0"/>
          <w:color w:val="000000"/>
          <w:sz w:val="21"/>
          <w:szCs w:val="21"/>
          <w:lang w:val="en-US" w:eastAsia="zh-CN"/>
        </w:rPr>
        <w:t>________________</w:t>
      </w:r>
      <w:r>
        <w:rPr>
          <w:rFonts w:hint="default" w:ascii="Times New Roman" w:hAnsi="Times New Roman" w:eastAsia="宋体" w:cs="Times New Roman"/>
          <w:b w:val="0"/>
          <w:color w:val="000000"/>
          <w:sz w:val="21"/>
          <w:szCs w:val="21"/>
        </w:rPr>
        <w:t>__ ?</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The No.9 bus or the No.12 bus.</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Thanks a lot.</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B:80. _</w:t>
      </w:r>
      <w:r>
        <w:rPr>
          <w:rFonts w:hint="eastAsia" w:hAnsi="Times New Roman" w:eastAsia="宋体" w:cs="Times New Roman"/>
          <w:b w:val="0"/>
          <w:color w:val="000000"/>
          <w:sz w:val="21"/>
          <w:szCs w:val="21"/>
          <w:lang w:val="en-US" w:eastAsia="zh-CN"/>
        </w:rPr>
        <w:t>_________________.</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eastAsia" w:hAnsi="Times New Roman" w:eastAsia="宋体" w:cs="Times New Roman"/>
          <w:b w:val="0"/>
          <w:color w:val="000000"/>
          <w:sz w:val="21"/>
          <w:szCs w:val="21"/>
          <w:lang w:val="en-US" w:eastAsia="zh-CN"/>
        </w:rPr>
      </w:pP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IX</w:t>
      </w:r>
      <w:r>
        <w:rPr>
          <w:rFonts w:hint="default" w:ascii="Times New Roman" w:hAnsi="Times New Roman" w:eastAsia="宋体" w:cs="Times New Roman"/>
          <w:b w:val="0"/>
          <w:color w:val="000000"/>
          <w:sz w:val="21"/>
          <w:szCs w:val="21"/>
        </w:rPr>
        <w:t>.书面表达（共1题，计15分）</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375"/>
        <w:jc w:val="both"/>
        <w:textAlignment w:val="auto"/>
        <w:outlineLvl w:val="9"/>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Mary参加了学校组织的一次研学旅行，从那以后，她改变了很多，包括学习</w:t>
      </w:r>
      <w:r>
        <w:rPr>
          <w:rFonts w:hint="eastAsia" w:hAnsi="Times New Roman" w:eastAsia="宋体" w:cs="Times New Roman"/>
          <w:b w:val="0"/>
          <w:color w:val="000000"/>
          <w:sz w:val="21"/>
          <w:szCs w:val="21"/>
          <w:lang w:eastAsia="zh-CN"/>
        </w:rPr>
        <w:t>习惯</w:t>
      </w:r>
      <w:r>
        <w:rPr>
          <w:rFonts w:hint="default" w:ascii="Times New Roman" w:hAnsi="Times New Roman" w:eastAsia="宋体" w:cs="Times New Roman"/>
          <w:b w:val="0"/>
          <w:color w:val="000000"/>
          <w:sz w:val="21"/>
          <w:szCs w:val="21"/>
        </w:rPr>
        <w:t>、 性格和爱好等。请你结合下面表格提示，写一篇英语短文描述Mary的变化。</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375"/>
        <w:jc w:val="both"/>
        <w:textAlignment w:val="auto"/>
        <w:outlineLvl w:val="9"/>
        <w:rPr>
          <w:rFonts w:hint="default" w:ascii="Times New Roman" w:hAnsi="Times New Roman" w:eastAsia="宋体" w:cs="Times New Roman"/>
          <w:b w:val="0"/>
          <w:color w:val="000000"/>
          <w:sz w:val="21"/>
          <w:szCs w:val="21"/>
        </w:rPr>
      </w:pPr>
    </w:p>
    <w:tbl>
      <w:tblPr>
        <w:tblStyle w:val="35"/>
        <w:tblW w:w="86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288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p>
        </w:tc>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 the past</w:t>
            </w:r>
          </w:p>
        </w:tc>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learning habits</w:t>
            </w:r>
          </w:p>
        </w:tc>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stay up late...</w:t>
            </w:r>
          </w:p>
        </w:tc>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ask..for help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personalities</w:t>
            </w:r>
          </w:p>
        </w:tc>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shy, nervous...</w:t>
            </w:r>
          </w:p>
        </w:tc>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brave.…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hobbies</w:t>
            </w:r>
          </w:p>
        </w:tc>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reading...</w:t>
            </w:r>
          </w:p>
        </w:tc>
        <w:tc>
          <w:tcPr>
            <w:tcW w:w="288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singing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2880" w:type="dxa"/>
            <w:tcMar>
              <w:top w:w="0" w:type="dxa"/>
              <w:left w:w="0" w:type="dxa"/>
              <w:bottom w:w="0" w:type="dxa"/>
              <w:right w:w="0" w:type="dxa"/>
            </w:tcMar>
            <w:vAlign w:val="bottom"/>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2880" w:type="dxa"/>
            <w:tcMar>
              <w:top w:w="0" w:type="dxa"/>
              <w:left w:w="0" w:type="dxa"/>
              <w:bottom w:w="0" w:type="dxa"/>
              <w:right w:w="0" w:type="dxa"/>
            </w:tcMar>
            <w:vAlign w:val="bottom"/>
          </w:tcPr>
          <w:p>
            <w:pPr>
              <w:spacing w:before="0" w:after="0" w:line="240" w:lineRule="auto"/>
              <w:jc w:val="left"/>
              <w:rPr>
                <w:rFonts w:hint="default" w:ascii="Times New Roman" w:hAnsi="Times New Roman" w:eastAsia="宋体" w:cs="Times New Roman"/>
                <w:sz w:val="21"/>
                <w:szCs w:val="21"/>
              </w:rPr>
            </w:pPr>
          </w:p>
        </w:tc>
        <w:tc>
          <w:tcPr>
            <w:tcW w:w="2880" w:type="dxa"/>
            <w:tcMar>
              <w:top w:w="0" w:type="dxa"/>
              <w:left w:w="0" w:type="dxa"/>
              <w:bottom w:w="0" w:type="dxa"/>
              <w:right w:w="0" w:type="dxa"/>
            </w:tcMar>
            <w:vAlign w:val="bottom"/>
          </w:tcPr>
          <w:p>
            <w:pPr>
              <w:spacing w:before="0" w:after="0" w:line="240" w:lineRule="auto"/>
              <w:jc w:val="left"/>
              <w:rPr>
                <w:rFonts w:hint="default" w:ascii="Times New Roman" w:hAnsi="Times New Roman" w:eastAsia="宋体" w:cs="Times New Roman"/>
                <w:sz w:val="21"/>
                <w:szCs w:val="21"/>
              </w:rPr>
            </w:pPr>
          </w:p>
        </w:tc>
      </w:tr>
    </w:tbl>
    <w:p>
      <w:pPr>
        <w:pStyle w:val="168"/>
        <w:spacing w:line="240" w:lineRule="auto"/>
        <w:ind w:left="0" w:firstLine="0"/>
        <w:jc w:val="both"/>
        <w:rPr>
          <w:rFonts w:hint="default" w:ascii="Times New Roman" w:hAnsi="Times New Roman" w:eastAsia="宋体" w:cs="Times New Roman"/>
          <w:b w:val="0"/>
          <w:color w:val="000000"/>
          <w:sz w:val="21"/>
          <w:szCs w:val="21"/>
        </w:rPr>
      </w:pPr>
    </w:p>
    <w:p>
      <w:pPr>
        <w:pStyle w:val="168"/>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要求：</w:t>
      </w:r>
    </w:p>
    <w:p>
      <w:pPr>
        <w:pStyle w:val="168"/>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1.作文应包含全部提示信息，可适当发挥；</w:t>
      </w:r>
    </w:p>
    <w:p>
      <w:pPr>
        <w:pStyle w:val="168"/>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2.语句通顺，意思连贯，书写工整；</w:t>
      </w:r>
    </w:p>
    <w:p>
      <w:pPr>
        <w:pStyle w:val="168"/>
        <w:spacing w:line="240" w:lineRule="auto"/>
        <w:jc w:val="both"/>
        <w:rPr>
          <w:rFonts w:hint="default" w:ascii="Times New Roman" w:hAnsi="Times New Roman" w:eastAsia="宋体" w:cs="Times New Roman"/>
        </w:rPr>
      </w:pPr>
      <w:r>
        <w:rPr>
          <w:rFonts w:hint="default" w:ascii="Times New Roman" w:hAnsi="Times New Roman" w:eastAsia="宋体" w:cs="Times New Roman"/>
          <w:b w:val="0"/>
          <w:color w:val="000000"/>
        </w:rPr>
        <w:t>3.文中不得出现任何真实信息（姓名、校名和地名等）：</w:t>
      </w:r>
    </w:p>
    <w:p>
      <w:pPr>
        <w:pStyle w:val="168"/>
        <w:spacing w:line="240" w:lineRule="auto"/>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 xml:space="preserve">4.词数：不少于70词。（开头已给出，但不计入总词数。） </w:t>
      </w:r>
    </w:p>
    <w:p>
      <w:pPr>
        <w:pStyle w:val="168"/>
        <w:spacing w:line="240" w:lineRule="auto"/>
        <w:jc w:val="both"/>
        <w:rPr>
          <w:rFonts w:hint="default" w:ascii="Times New Roman" w:hAnsi="Times New Roman" w:eastAsia="宋体" w:cs="Times New Roman"/>
          <w:b w:val="0"/>
          <w:color w:val="000000"/>
        </w:rPr>
      </w:pPr>
    </w:p>
    <w:p>
      <w:pPr>
        <w:pStyle w:val="168"/>
        <w:spacing w:line="240" w:lineRule="auto"/>
        <w:ind w:firstLine="240"/>
        <w:jc w:val="both"/>
        <w:rPr>
          <w:rFonts w:hint="eastAsia" w:hAnsi="Times New Roman" w:eastAsia="宋体" w:cs="Times New Roman"/>
          <w:b w:val="0"/>
          <w:color w:val="000000"/>
          <w:lang w:val="en-US" w:eastAsia="zh-CN"/>
        </w:rPr>
      </w:pPr>
      <w:r>
        <w:rPr>
          <w:rFonts w:hint="eastAsia"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A study trip sometimes can change a person greatly.</w:t>
      </w:r>
      <w:r>
        <w:rPr>
          <w:rFonts w:hint="eastAsia" w:hAnsi="Times New Roman" w:eastAsia="宋体" w:cs="Times New Roman"/>
          <w:b w:val="0"/>
          <w:color w:val="000000"/>
          <w:lang w:val="en-US" w:eastAsia="zh-CN"/>
        </w:rPr>
        <w:t>__________________________________________</w:t>
      </w:r>
    </w:p>
    <w:p>
      <w:pPr>
        <w:pStyle w:val="168"/>
        <w:spacing w:line="240" w:lineRule="auto"/>
        <w:jc w:val="both"/>
        <w:rPr>
          <w:rFonts w:hint="default" w:hAnsi="Times New Roman" w:eastAsia="宋体" w:cs="Times New Roman"/>
          <w:b w:val="0"/>
          <w:color w:val="000000"/>
          <w:lang w:val="en-US" w:eastAsia="zh-CN"/>
        </w:rPr>
      </w:pPr>
      <w:r>
        <w:rPr>
          <w:rFonts w:hint="eastAsia" w:hAnsi="Times New Roman" w:eastAsia="宋体" w:cs="Times New Roman"/>
          <w:b w:val="0"/>
          <w:color w:val="000000"/>
          <w:lang w:val="en-US" w:eastAsia="zh-CN"/>
        </w:rPr>
        <w:t>______________________________________________________________________________________________________________________________________________________________________________</w:t>
      </w:r>
    </w:p>
    <w:p>
      <w:pPr>
        <w:pStyle w:val="166"/>
        <w:spacing w:before="133" w:line="240" w:lineRule="auto"/>
        <w:jc w:val="both"/>
        <w:rPr>
          <w:rFonts w:hint="default" w:ascii="Times New Roman" w:hAnsi="Times New Roman" w:eastAsia="宋体" w:cs="Times New Roman"/>
          <w:b w:val="0"/>
          <w:color w:val="000000"/>
          <w:lang w:eastAsia="zh-CN"/>
        </w:rPr>
      </w:pPr>
    </w:p>
    <w:p>
      <w:pPr>
        <w:pStyle w:val="166"/>
        <w:spacing w:before="133" w:line="240" w:lineRule="auto"/>
        <w:jc w:val="both"/>
        <w:rPr>
          <w:rFonts w:hint="default" w:ascii="Times New Roman" w:hAnsi="Times New Roman" w:eastAsia="宋体" w:cs="Times New Roman"/>
          <w:b w:val="0"/>
          <w:color w:val="000000"/>
          <w:lang w:eastAsia="zh-CN"/>
        </w:rPr>
      </w:pPr>
    </w:p>
    <w:p>
      <w:pPr>
        <w:pStyle w:val="166"/>
        <w:spacing w:before="133" w:line="240" w:lineRule="auto"/>
        <w:jc w:val="both"/>
        <w:rPr>
          <w:rFonts w:hint="default" w:ascii="Times New Roman" w:hAnsi="Times New Roman" w:eastAsia="宋体" w:cs="Times New Roman"/>
          <w:b w:val="0"/>
          <w:color w:val="000000"/>
          <w:lang w:eastAsia="zh-C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4"/>
        <w:spacing w:line="240" w:lineRule="auto"/>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rPr>
        <w:t>陕西省铁一中滨河学校 2022-2023学年九年级上学期第一次月考英语</w:t>
      </w:r>
      <w:r>
        <w:rPr>
          <w:rFonts w:hint="default" w:ascii="Times New Roman" w:hAnsi="Times New Roman" w:eastAsia="宋体" w:cs="Times New Roman"/>
          <w:b/>
          <w:color w:val="000000"/>
          <w:lang w:eastAsia="zh-CN"/>
        </w:rPr>
        <w:t>试题</w:t>
      </w:r>
      <w:r>
        <w:rPr>
          <w:rFonts w:hint="eastAsia" w:hAnsi="Times New Roman" w:eastAsia="宋体" w:cs="Times New Roman"/>
          <w:b/>
          <w:color w:val="000000"/>
          <w:lang w:eastAsia="zh-CN"/>
        </w:rPr>
        <w:t>答案</w:t>
      </w:r>
    </w:p>
    <w:p>
      <w:pPr>
        <w:pStyle w:val="166"/>
        <w:spacing w:before="133" w:line="240" w:lineRule="auto"/>
        <w:jc w:val="center"/>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 xml:space="preserve">（考试时间：100分钟满分120分） </w:t>
      </w:r>
    </w:p>
    <w:p>
      <w:pPr>
        <w:pStyle w:val="166"/>
        <w:spacing w:before="133" w:line="240" w:lineRule="auto"/>
        <w:jc w:val="both"/>
        <w:rPr>
          <w:rFonts w:hint="default" w:ascii="Times New Roman" w:hAnsi="Times New Roman" w:eastAsia="宋体" w:cs="Times New Roman"/>
          <w:b w:val="0"/>
          <w:color w:val="000000"/>
          <w:lang w:eastAsia="zh-CN"/>
        </w:rPr>
      </w:pPr>
      <w:r>
        <w:rPr>
          <w:rFonts w:hint="default" w:ascii="Times New Roman" w:hAnsi="Times New Roman" w:eastAsia="宋体" w:cs="Times New Roman"/>
          <w:b w:val="0"/>
          <w:color w:val="000000"/>
        </w:rPr>
        <w:t>第一部分（听力共30分）</w:t>
      </w:r>
      <w:r>
        <w:rPr>
          <w:rFonts w:hint="default" w:ascii="Times New Roman" w:hAnsi="Times New Roman" w:eastAsia="宋体" w:cs="Times New Roman"/>
          <w:b w:val="0"/>
          <w:color w:val="000000"/>
          <w:lang w:eastAsia="zh-CN"/>
        </w:rPr>
        <w:t>略</w:t>
      </w:r>
    </w:p>
    <w:p>
      <w:pPr>
        <w:pStyle w:val="166"/>
        <w:spacing w:before="240" w:line="240" w:lineRule="auto"/>
        <w:jc w:val="center"/>
        <w:rPr>
          <w:rFonts w:hint="default" w:ascii="Times New Roman" w:hAnsi="Times New Roman" w:eastAsia="宋体" w:cs="Times New Roman"/>
        </w:rPr>
      </w:pPr>
      <w:r>
        <w:rPr>
          <w:rFonts w:hint="default" w:ascii="Times New Roman" w:hAnsi="Times New Roman" w:eastAsia="宋体" w:cs="Times New Roman"/>
          <w:b/>
          <w:color w:val="000000"/>
        </w:rPr>
        <w:t>第二部分（笔试共90分）</w:t>
      </w:r>
    </w:p>
    <w:p>
      <w:pPr>
        <w:pStyle w:val="166"/>
        <w:spacing w:line="240" w:lineRule="auto"/>
        <w:ind w:left="0" w:firstLine="0"/>
        <w:jc w:val="both"/>
        <w:rPr>
          <w:rFonts w:hint="default" w:ascii="Times New Roman" w:hAnsi="Times New Roman" w:eastAsia="宋体" w:cs="Times New Roman"/>
        </w:rPr>
      </w:pPr>
      <w:r>
        <w:rPr>
          <w:rFonts w:hint="default" w:ascii="Times New Roman" w:hAnsi="Times New Roman" w:eastAsia="宋体" w:cs="Times New Roman"/>
          <w:b/>
          <w:color w:val="000000"/>
        </w:rPr>
        <w:t>I</w:t>
      </w:r>
      <w:r>
        <w:rPr>
          <w:rFonts w:hint="eastAsia" w:hAnsi="Times New Roman" w:eastAsia="宋体" w:cs="Times New Roman"/>
          <w:b/>
          <w:color w:val="000000"/>
          <w:lang w:val="en-US" w:eastAsia="zh-CN"/>
        </w:rPr>
        <w:t>II</w:t>
      </w:r>
      <w:r>
        <w:rPr>
          <w:rFonts w:hint="default" w:ascii="Times New Roman" w:hAnsi="Times New Roman" w:eastAsia="宋体" w:cs="Times New Roman"/>
          <w:b/>
          <w:color w:val="000000"/>
        </w:rPr>
        <w:t>.完形填空（共20小题，计20分）</w:t>
      </w:r>
    </w:p>
    <w:p>
      <w:pPr>
        <w:pStyle w:val="166"/>
        <w:spacing w:line="240" w:lineRule="auto"/>
        <w:ind w:left="0" w:firstLine="428"/>
        <w:jc w:val="both"/>
        <w:rPr>
          <w:rFonts w:hint="default" w:ascii="Times New Roman" w:hAnsi="Times New Roman" w:eastAsia="宋体" w:cs="Times New Roman"/>
        </w:rPr>
      </w:pPr>
      <w:r>
        <w:rPr>
          <w:rFonts w:hint="default" w:ascii="Times New Roman" w:hAnsi="Times New Roman" w:eastAsia="宋体" w:cs="Times New Roman"/>
          <w:b w:val="0"/>
          <w:color w:val="000000"/>
        </w:rPr>
        <w:t>第一节：阅读下面短文，按照句子结构的语法性和上下文连贯的要求，从各小题的四个选项中选出一个最佳答案，使短文连贯完整。</w:t>
      </w:r>
    </w:p>
    <w:p>
      <w:pPr>
        <w:pStyle w:val="166"/>
        <w:spacing w:line="240" w:lineRule="auto"/>
        <w:ind w:left="197" w:firstLine="428"/>
        <w:jc w:val="both"/>
        <w:rPr>
          <w:rFonts w:hint="default" w:ascii="Times New Roman" w:hAnsi="Times New Roman" w:eastAsia="宋体" w:cs="Times New Roman"/>
        </w:rPr>
      </w:pPr>
      <w:r>
        <w:rPr>
          <w:rFonts w:hint="default" w:ascii="Times New Roman" w:hAnsi="Times New Roman" w:eastAsia="宋体" w:cs="Times New Roman"/>
          <w:b w:val="0"/>
          <w:color w:val="000000"/>
        </w:rPr>
        <w:t>Eric Weihenmayer is as brave as every mountain climber. In 2001, he made his way</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21</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 the top of Qomolangma at the age of 33? He is the first blind person to reach the top of the highest mountain in the world. 22</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_ he is!</w:t>
      </w:r>
    </w:p>
    <w:p>
      <w:pPr>
        <w:pStyle w:val="166"/>
        <w:spacing w:line="240" w:lineRule="auto"/>
        <w:ind w:left="197" w:firstLine="428"/>
        <w:jc w:val="both"/>
        <w:rPr>
          <w:rFonts w:hint="default" w:ascii="Times New Roman" w:hAnsi="Times New Roman" w:eastAsia="宋体" w:cs="Times New Roman"/>
        </w:rPr>
      </w:pPr>
      <w:r>
        <w:rPr>
          <w:rFonts w:hint="default" w:ascii="Times New Roman" w:hAnsi="Times New Roman" w:eastAsia="宋体" w:cs="Times New Roman"/>
          <w:b w:val="0"/>
          <w:color w:val="000000"/>
        </w:rPr>
        <w:t>Eri</w:t>
      </w:r>
      <w:r>
        <w:rPr>
          <w:rFonts w:hint="default" w:ascii="Times New Roman" w:hAnsi="Times New Roman" w:eastAsia="宋体" w:cs="Times New Roman"/>
          <w:b w:val="0"/>
          <w:color w:val="000000"/>
          <w:lang w:val="en-US" w:eastAsia="zh-CN"/>
        </w:rPr>
        <w:t>c</w:t>
      </w:r>
      <w:r>
        <w:rPr>
          <w:rFonts w:hint="default" w:ascii="Times New Roman" w:hAnsi="Times New Roman" w:eastAsia="宋体" w:cs="Times New Roman"/>
          <w:b w:val="0"/>
          <w:color w:val="000000"/>
        </w:rPr>
        <w:t xml:space="preserve"> became blind in his early teens At </w:t>
      </w:r>
      <w:r>
        <w:rPr>
          <w:rFonts w:hint="default" w:ascii="Times New Roman" w:hAnsi="Times New Roman" w:eastAsia="宋体" w:cs="Times New Roman"/>
          <w:b w:val="0"/>
          <w:color w:val="000000"/>
          <w:lang w:eastAsia="zh-CN"/>
        </w:rPr>
        <w:t>first</w:t>
      </w:r>
      <w:r>
        <w:rPr>
          <w:rFonts w:hint="default" w:ascii="Times New Roman" w:hAnsi="Times New Roman" w:eastAsia="宋体" w:cs="Times New Roman"/>
          <w:b w:val="0"/>
          <w:color w:val="000000"/>
        </w:rPr>
        <w:t xml:space="preserve">, he </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23</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_ to accent he was blind, but finally he came to accept his disability. He couldn't play sports as he used to. He would never be able to play basketball or catch a football again. But 24</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__ </w:t>
      </w:r>
      <w:r>
        <w:rPr>
          <w:rFonts w:hint="default" w:ascii="Times New Roman" w:hAnsi="Times New Roman" w:eastAsia="宋体" w:cs="Times New Roman"/>
          <w:b w:val="0"/>
          <w:color w:val="000000"/>
          <w:lang w:eastAsia="zh-CN"/>
        </w:rPr>
        <w:t>next</w:t>
      </w:r>
      <w:r>
        <w:rPr>
          <w:rFonts w:hint="default" w:ascii="Times New Roman" w:hAnsi="Times New Roman" w:eastAsia="宋体" w:cs="Times New Roman"/>
          <w:b w:val="0"/>
          <w:color w:val="000000"/>
          <w:lang w:val="en-US" w:eastAsia="zh-CN"/>
        </w:rPr>
        <w:t>.</w:t>
      </w:r>
      <w:r>
        <w:rPr>
          <w:rFonts w:hint="default" w:ascii="Times New Roman" w:hAnsi="Times New Roman" w:eastAsia="宋体" w:cs="Times New Roman"/>
          <w:b w:val="0"/>
          <w:color w:val="000000"/>
        </w:rPr>
        <w:t xml:space="preserve"> He became interested in rock climbing</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25_</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_ he was sixteen. Later, he started to climb mountains. The climbers of his climbing team said that Eric wasn't different from a normal climber. As a matter of fact, he26</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 by his coach strictly all the time even if he was blind.</w:t>
      </w:r>
    </w:p>
    <w:p>
      <w:pPr>
        <w:pStyle w:val="166"/>
        <w:spacing w:line="240" w:lineRule="auto"/>
        <w:ind w:left="0" w:firstLine="639"/>
        <w:jc w:val="both"/>
        <w:rPr>
          <w:rFonts w:hint="default" w:ascii="Times New Roman" w:hAnsi="Times New Roman" w:eastAsia="宋体" w:cs="Times New Roman"/>
        </w:rPr>
      </w:pPr>
      <w:r>
        <w:rPr>
          <w:rFonts w:hint="default" w:ascii="Times New Roman" w:hAnsi="Times New Roman" w:eastAsia="宋体" w:cs="Times New Roman"/>
          <w:b w:val="0"/>
          <w:color w:val="000000"/>
        </w:rPr>
        <w:t>Climbing Qomolangma was a challenge for every climber in his team.</w:t>
      </w:r>
    </w:p>
    <w:p>
      <w:pPr>
        <w:pStyle w:val="166"/>
        <w:spacing w:line="240" w:lineRule="auto"/>
        <w:ind w:left="197" w:firstLine="428"/>
        <w:jc w:val="both"/>
        <w:rPr>
          <w:rFonts w:hint="default" w:ascii="Times New Roman" w:hAnsi="Times New Roman" w:eastAsia="宋体" w:cs="Times New Roman"/>
        </w:rPr>
      </w:pPr>
      <w:r>
        <w:rPr>
          <w:rFonts w:hint="default" w:ascii="Times New Roman" w:hAnsi="Times New Roman" w:eastAsia="宋体" w:cs="Times New Roman"/>
          <w:b w:val="0"/>
          <w:color w:val="000000"/>
        </w:rPr>
        <w:t>The reaction</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(反应) to the mountain air for Eric was the same as it was for his teammates: the short of oxygen(氧气)</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caused the heart to beat more slowly than usual,and the brain did not work 27_</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_. </w:t>
      </w:r>
      <w:r>
        <w:rPr>
          <w:rFonts w:hint="default" w:ascii="Times New Roman" w:hAnsi="Times New Roman" w:eastAsia="宋体" w:cs="Times New Roman"/>
          <w:b w:val="0"/>
          <w:color w:val="000000"/>
          <w:lang w:eastAsia="zh-CN"/>
        </w:rPr>
        <w:t>However</w:t>
      </w:r>
      <w:r>
        <w:rPr>
          <w:rFonts w:hint="default" w:ascii="Times New Roman" w:hAnsi="Times New Roman" w:eastAsia="宋体" w:cs="Times New Roman"/>
          <w:b w:val="0"/>
          <w:color w:val="000000"/>
        </w:rPr>
        <w:t>, they all succeeded finally. As Erik hoped, his success changed 28</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 people</w:t>
      </w:r>
      <w:r>
        <w:rPr>
          <w:rFonts w:hint="default" w:ascii="Times New Roman" w:hAnsi="Times New Roman" w:eastAsia="宋体" w:cs="Times New Roman"/>
          <w:b w:val="0"/>
          <w:color w:val="000000"/>
          <w:lang w:val="en-US" w:eastAsia="zh-CN"/>
        </w:rPr>
        <w:t xml:space="preserve"> t</w:t>
      </w:r>
      <w:r>
        <w:rPr>
          <w:rFonts w:hint="default" w:ascii="Times New Roman" w:hAnsi="Times New Roman" w:eastAsia="宋体" w:cs="Times New Roman"/>
          <w:b w:val="0"/>
          <w:color w:val="000000"/>
        </w:rPr>
        <w:t>hought about the blind.</w:t>
      </w:r>
    </w:p>
    <w:p>
      <w:pPr>
        <w:pStyle w:val="166"/>
        <w:spacing w:line="240" w:lineRule="auto"/>
        <w:ind w:left="197" w:firstLine="428"/>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Climbing Qomolangma is</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29_</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_ achievement for any mountain climber, so Eric Weihenmayer is proud of himself. He never allows his disability 30</w:t>
      </w:r>
      <w:r>
        <w:rPr>
          <w:rFonts w:hint="default" w:ascii="Times New Roman" w:hAnsi="Times New Roman" w:eastAsia="宋体" w:cs="Times New Roman"/>
          <w:b w:val="0"/>
          <w:color w:val="000000"/>
          <w:lang w:val="en-US" w:eastAsia="zh-CN"/>
        </w:rPr>
        <w:t>_____</w:t>
      </w:r>
      <w:r>
        <w:rPr>
          <w:rFonts w:hint="default" w:ascii="Times New Roman" w:hAnsi="Times New Roman" w:eastAsia="宋体" w:cs="Times New Roman"/>
          <w:b w:val="0"/>
          <w:color w:val="000000"/>
        </w:rPr>
        <w:t xml:space="preserve">__ him. For him, </w:t>
      </w:r>
      <w:r>
        <w:rPr>
          <w:rFonts w:hint="default" w:ascii="Times New Roman" w:hAnsi="Times New Roman" w:eastAsia="宋体" w:cs="Times New Roman"/>
          <w:b w:val="0"/>
          <w:color w:val="000000"/>
          <w:lang w:eastAsia="zh-CN"/>
        </w:rPr>
        <w:t>disability</w:t>
      </w:r>
      <w:r>
        <w:rPr>
          <w:rFonts w:hint="default" w:ascii="Times New Roman" w:hAnsi="Times New Roman" w:eastAsia="宋体" w:cs="Times New Roman"/>
          <w:b w:val="0"/>
          <w:color w:val="000000"/>
        </w:rPr>
        <w:t xml:space="preserve"> just means possibility.</w:t>
      </w:r>
    </w:p>
    <w:tbl>
      <w:tblPr>
        <w:tblStyle w:val="35"/>
        <w:tblpPr w:leftFromText="180" w:rightFromText="180" w:vertAnchor="text" w:horzAnchor="page" w:tblpX="1528" w:tblpY="357"/>
        <w:tblOverlap w:val="never"/>
        <w:tblW w:w="8851" w:type="dxa"/>
        <w:tblInd w:w="0" w:type="dxa"/>
        <w:tblLayout w:type="fixed"/>
        <w:tblCellMar>
          <w:top w:w="0" w:type="dxa"/>
          <w:left w:w="10" w:type="dxa"/>
          <w:bottom w:w="0" w:type="dxa"/>
          <w:right w:w="10" w:type="dxa"/>
        </w:tblCellMar>
      </w:tblPr>
      <w:tblGrid>
        <w:gridCol w:w="1678"/>
        <w:gridCol w:w="1439"/>
        <w:gridCol w:w="1847"/>
        <w:gridCol w:w="247"/>
        <w:gridCol w:w="3640"/>
      </w:tblGrid>
      <w:tr>
        <w:tblPrEx>
          <w:tblLayout w:type="fixed"/>
          <w:tblCellMar>
            <w:top w:w="0" w:type="dxa"/>
            <w:left w:w="10" w:type="dxa"/>
            <w:bottom w:w="0" w:type="dxa"/>
            <w:right w:w="10" w:type="dxa"/>
          </w:tblCellMar>
        </w:tblPrEx>
        <w:trPr>
          <w:trHeight w:val="279" w:hRule="exact"/>
        </w:trPr>
        <w:tc>
          <w:tcPr>
            <w:tcW w:w="3117" w:type="dxa"/>
            <w:gridSpan w:val="2"/>
            <w:shd w:val="clear" w:color="auto" w:fill="FFFFFF"/>
            <w:vAlign w:val="top"/>
          </w:tcPr>
          <w:p>
            <w:pPr>
              <w:pStyle w:val="167"/>
              <w:keepNext w:val="0"/>
              <w:keepLines w:val="0"/>
              <w:widowControl w:val="0"/>
              <w:shd w:val="clear" w:color="auto" w:fill="auto"/>
              <w:tabs>
                <w:tab w:val="left" w:pos="1791"/>
              </w:tabs>
              <w:bidi w:val="0"/>
              <w:spacing w:before="0" w:after="0" w:line="240" w:lineRule="auto"/>
              <w:ind w:left="0" w:right="0" w:firstLine="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21.</w:t>
            </w:r>
            <w:r>
              <w:rPr>
                <w:rFonts w:hint="eastAsia" w:ascii="Times New Roman" w:hAnsi="Times New Roman" w:eastAsia="宋体" w:cs="Times New Roman"/>
                <w:color w:val="000000"/>
                <w:spacing w:val="0"/>
                <w:w w:val="100"/>
                <w:position w:val="0"/>
                <w:sz w:val="21"/>
                <w:szCs w:val="21"/>
                <w:lang w:val="en-US" w:eastAsia="zh-CN" w:bidi="en-US"/>
              </w:rPr>
              <w:t xml:space="preserve"> </w:t>
            </w:r>
            <w:r>
              <w:rPr>
                <w:rFonts w:ascii="Times New Roman" w:hAnsi="Times New Roman" w:eastAsia="Times New Roman" w:cs="Times New Roman"/>
                <w:color w:val="000000"/>
                <w:spacing w:val="0"/>
                <w:w w:val="100"/>
                <w:position w:val="0"/>
                <w:sz w:val="21"/>
                <w:szCs w:val="21"/>
                <w:lang w:val="en-US" w:eastAsia="en-US" w:bidi="en-US"/>
              </w:rPr>
              <w:t>A.of</w:t>
            </w:r>
            <w:r>
              <w:rPr>
                <w:rFonts w:ascii="Times New Roman" w:hAnsi="Times New Roman" w:eastAsia="Times New Roman" w:cs="Times New Roman"/>
                <w:color w:val="000000"/>
                <w:spacing w:val="0"/>
                <w:w w:val="100"/>
                <w:position w:val="0"/>
                <w:sz w:val="21"/>
                <w:szCs w:val="21"/>
                <w:lang w:val="en-US" w:eastAsia="en-US" w:bidi="en-US"/>
              </w:rPr>
              <w:tab/>
            </w:r>
            <w:r>
              <w:rPr>
                <w:rFonts w:ascii="Times New Roman" w:hAnsi="Times New Roman" w:eastAsia="Times New Roman" w:cs="Times New Roman"/>
                <w:color w:val="000000"/>
                <w:spacing w:val="0"/>
                <w:w w:val="100"/>
                <w:position w:val="0"/>
                <w:sz w:val="21"/>
                <w:szCs w:val="21"/>
                <w:highlight w:val="yellow"/>
                <w:lang w:val="en-US" w:eastAsia="en-US" w:bidi="en-US"/>
              </w:rPr>
              <w:t>B.to</w:t>
            </w:r>
          </w:p>
        </w:tc>
        <w:tc>
          <w:tcPr>
            <w:tcW w:w="2094"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C. on</w:t>
            </w:r>
          </w:p>
        </w:tc>
        <w:tc>
          <w:tcPr>
            <w:tcW w:w="3640"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D. in</w:t>
            </w:r>
          </w:p>
        </w:tc>
      </w:tr>
      <w:tr>
        <w:tblPrEx>
          <w:tblLayout w:type="fixed"/>
          <w:tblCellMar>
            <w:top w:w="0" w:type="dxa"/>
            <w:left w:w="10" w:type="dxa"/>
            <w:bottom w:w="0" w:type="dxa"/>
            <w:right w:w="10" w:type="dxa"/>
          </w:tblCellMar>
        </w:tblPrEx>
        <w:trPr>
          <w:trHeight w:val="381" w:hRule="exact"/>
        </w:trPr>
        <w:tc>
          <w:tcPr>
            <w:tcW w:w="8851" w:type="dxa"/>
            <w:gridSpan w:val="5"/>
            <w:shd w:val="clear" w:color="auto" w:fill="FFFFFF"/>
            <w:vAlign w:val="bottom"/>
          </w:tcPr>
          <w:p>
            <w:pPr>
              <w:widowControl w:val="0"/>
              <w:numPr>
                <w:ilvl w:val="0"/>
                <w:numId w:val="7"/>
              </w:numPr>
              <w:spacing w:line="240" w:lineRule="auto"/>
              <w:ind w:left="0" w:leftChars="0" w:firstLine="40" w:firstLineChars="0"/>
              <w:rPr>
                <w:sz w:val="21"/>
                <w:szCs w:val="21"/>
              </w:rPr>
            </w:pPr>
            <w:r>
              <w:rPr>
                <w:rFonts w:ascii="Times New Roman" w:hAnsi="Times New Roman" w:eastAsia="Times New Roman" w:cs="Times New Roman"/>
                <w:color w:val="000000"/>
                <w:spacing w:val="0"/>
                <w:w w:val="100"/>
                <w:position w:val="0"/>
                <w:sz w:val="21"/>
                <w:szCs w:val="21"/>
                <w:highlight w:val="yellow"/>
                <w:lang w:val="en-US" w:eastAsia="en-US" w:bidi="en-US"/>
              </w:rPr>
              <w:t>A. What a great person</w:t>
            </w:r>
          </w:p>
        </w:tc>
      </w:tr>
      <w:tr>
        <w:tblPrEx>
          <w:tblLayout w:type="fixed"/>
          <w:tblCellMar>
            <w:top w:w="0" w:type="dxa"/>
            <w:left w:w="10" w:type="dxa"/>
            <w:bottom w:w="0" w:type="dxa"/>
            <w:right w:w="10" w:type="dxa"/>
          </w:tblCellMar>
        </w:tblPrEx>
        <w:trPr>
          <w:trHeight w:val="374" w:hRule="exact"/>
        </w:trPr>
        <w:tc>
          <w:tcPr>
            <w:tcW w:w="8851" w:type="dxa"/>
            <w:gridSpan w:val="5"/>
            <w:shd w:val="clear" w:color="auto" w:fill="FFFFFF"/>
            <w:vAlign w:val="bottom"/>
          </w:tcPr>
          <w:p>
            <w:pPr>
              <w:widowControl w:val="0"/>
              <w:spacing w:line="240" w:lineRule="auto"/>
              <w:ind w:left="400" w:leftChars="200"/>
              <w:rPr>
                <w:rFonts w:ascii="Times New Roman" w:hAnsi="Times New Roman" w:eastAsia="Times New Roman" w:cs="Times New Roman"/>
                <w:color w:val="000000"/>
                <w:spacing w:val="0"/>
                <w:w w:val="100"/>
                <w:position w:val="0"/>
                <w:sz w:val="21"/>
                <w:szCs w:val="21"/>
                <w:lang w:val="en-US" w:eastAsia="en-US" w:bidi="en-US"/>
              </w:rPr>
            </w:pPr>
            <w:r>
              <w:rPr>
                <w:rFonts w:ascii="Times New Roman" w:hAnsi="Times New Roman" w:eastAsia="Times New Roman" w:cs="Times New Roman"/>
                <w:color w:val="000000"/>
                <w:spacing w:val="0"/>
                <w:w w:val="100"/>
                <w:position w:val="0"/>
                <w:sz w:val="21"/>
                <w:szCs w:val="21"/>
                <w:lang w:val="en-US" w:eastAsia="en-US" w:bidi="en-US"/>
              </w:rPr>
              <w:t>B. How great person</w:t>
            </w:r>
          </w:p>
        </w:tc>
      </w:tr>
      <w:tr>
        <w:tblPrEx>
          <w:tblLayout w:type="fixed"/>
          <w:tblCellMar>
            <w:top w:w="0" w:type="dxa"/>
            <w:left w:w="10" w:type="dxa"/>
            <w:bottom w:w="0" w:type="dxa"/>
            <w:right w:w="10" w:type="dxa"/>
          </w:tblCellMar>
        </w:tblPrEx>
        <w:trPr>
          <w:trHeight w:val="310" w:hRule="exact"/>
        </w:trPr>
        <w:tc>
          <w:tcPr>
            <w:tcW w:w="8851" w:type="dxa"/>
            <w:gridSpan w:val="5"/>
            <w:shd w:val="clear" w:color="auto" w:fill="FFFFFF"/>
            <w:vAlign w:val="bottom"/>
          </w:tcPr>
          <w:p>
            <w:pPr>
              <w:widowControl w:val="0"/>
              <w:spacing w:line="240" w:lineRule="auto"/>
              <w:ind w:left="400" w:leftChars="200"/>
              <w:rPr>
                <w:sz w:val="21"/>
                <w:szCs w:val="21"/>
              </w:rPr>
            </w:pPr>
            <w:r>
              <w:rPr>
                <w:rFonts w:ascii="Times New Roman" w:hAnsi="Times New Roman" w:eastAsia="Times New Roman" w:cs="Times New Roman"/>
                <w:color w:val="000000"/>
                <w:spacing w:val="0"/>
                <w:w w:val="100"/>
                <w:position w:val="0"/>
                <w:sz w:val="21"/>
                <w:szCs w:val="21"/>
                <w:lang w:val="en-US" w:eastAsia="en-US" w:bidi="en-US"/>
              </w:rPr>
              <w:t>C. How a great person</w:t>
            </w:r>
          </w:p>
        </w:tc>
      </w:tr>
      <w:tr>
        <w:tblPrEx>
          <w:tblLayout w:type="fixed"/>
          <w:tblCellMar>
            <w:top w:w="0" w:type="dxa"/>
            <w:left w:w="10" w:type="dxa"/>
            <w:bottom w:w="0" w:type="dxa"/>
            <w:right w:w="10" w:type="dxa"/>
          </w:tblCellMar>
        </w:tblPrEx>
        <w:trPr>
          <w:trHeight w:val="357" w:hRule="exact"/>
        </w:trPr>
        <w:tc>
          <w:tcPr>
            <w:tcW w:w="5211" w:type="dxa"/>
            <w:gridSpan w:val="4"/>
            <w:shd w:val="clear" w:color="auto" w:fill="FFFFFF"/>
            <w:vAlign w:val="bottom"/>
          </w:tcPr>
          <w:p>
            <w:pPr>
              <w:pStyle w:val="167"/>
              <w:keepNext w:val="0"/>
              <w:keepLines w:val="0"/>
              <w:widowControl w:val="0"/>
              <w:shd w:val="clear" w:color="auto" w:fill="auto"/>
              <w:bidi w:val="0"/>
              <w:spacing w:before="0" w:after="0" w:line="240" w:lineRule="auto"/>
              <w:ind w:left="400" w:leftChars="200" w:right="0"/>
              <w:jc w:val="left"/>
              <w:rPr>
                <w:rFonts w:ascii="Times New Roman" w:hAnsi="Times New Roman" w:eastAsia="Times New Roman" w:cs="Times New Roman"/>
                <w:color w:val="000000"/>
                <w:spacing w:val="0"/>
                <w:w w:val="100"/>
                <w:position w:val="0"/>
                <w:sz w:val="21"/>
                <w:szCs w:val="21"/>
                <w:lang w:val="en-US" w:eastAsia="en-US" w:bidi="en-US"/>
              </w:rPr>
            </w:pPr>
            <w:r>
              <w:rPr>
                <w:rFonts w:ascii="Times New Roman" w:hAnsi="Times New Roman" w:eastAsia="Times New Roman" w:cs="Times New Roman"/>
                <w:color w:val="000000"/>
                <w:spacing w:val="0"/>
                <w:w w:val="100"/>
                <w:position w:val="0"/>
                <w:sz w:val="21"/>
                <w:szCs w:val="21"/>
                <w:lang w:val="en-US" w:eastAsia="en-US" w:bidi="en-US"/>
              </w:rPr>
              <w:t>D. What great person</w:t>
            </w:r>
          </w:p>
        </w:tc>
        <w:tc>
          <w:tcPr>
            <w:tcW w:w="3640" w:type="dxa"/>
            <w:shd w:val="clear" w:color="auto" w:fill="FFFFFF"/>
            <w:vAlign w:val="top"/>
          </w:tcPr>
          <w:p>
            <w:pPr>
              <w:widowControl w:val="0"/>
              <w:spacing w:line="240" w:lineRule="auto"/>
              <w:ind w:left="800" w:leftChars="400"/>
              <w:rPr>
                <w:sz w:val="21"/>
                <w:szCs w:val="21"/>
              </w:rPr>
            </w:pPr>
          </w:p>
        </w:tc>
      </w:tr>
      <w:tr>
        <w:tblPrEx>
          <w:tblLayout w:type="fixed"/>
          <w:tblCellMar>
            <w:top w:w="0" w:type="dxa"/>
            <w:left w:w="10" w:type="dxa"/>
            <w:bottom w:w="0" w:type="dxa"/>
            <w:right w:w="10" w:type="dxa"/>
          </w:tblCellMar>
        </w:tblPrEx>
        <w:trPr>
          <w:trHeight w:val="393" w:hRule="exact"/>
        </w:trPr>
        <w:tc>
          <w:tcPr>
            <w:tcW w:w="3117" w:type="dxa"/>
            <w:gridSpan w:val="2"/>
            <w:shd w:val="clear" w:color="auto" w:fill="FFFFFF"/>
            <w:vAlign w:val="top"/>
          </w:tcPr>
          <w:p>
            <w:pPr>
              <w:pStyle w:val="167"/>
              <w:keepNext w:val="0"/>
              <w:keepLines w:val="0"/>
              <w:widowControl w:val="0"/>
              <w:shd w:val="clear" w:color="auto" w:fill="auto"/>
              <w:tabs>
                <w:tab w:val="left" w:pos="1772"/>
              </w:tabs>
              <w:bidi w:val="0"/>
              <w:spacing w:before="0" w:after="0" w:line="240" w:lineRule="auto"/>
              <w:ind w:left="0" w:right="0" w:firstLine="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23.A. refuse</w:t>
            </w:r>
            <w:r>
              <w:rPr>
                <w:rFonts w:ascii="Times New Roman" w:hAnsi="Times New Roman" w:eastAsia="Times New Roman" w:cs="Times New Roman"/>
                <w:color w:val="000000"/>
                <w:spacing w:val="0"/>
                <w:w w:val="100"/>
                <w:position w:val="0"/>
                <w:sz w:val="21"/>
                <w:szCs w:val="21"/>
                <w:lang w:val="en-US" w:eastAsia="en-US" w:bidi="en-US"/>
              </w:rPr>
              <w:tab/>
            </w:r>
          </w:p>
        </w:tc>
        <w:tc>
          <w:tcPr>
            <w:tcW w:w="2094"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highlight w:val="yellow"/>
                <w:lang w:val="en-US" w:eastAsia="en-US" w:bidi="en-US"/>
              </w:rPr>
              <w:t>B. refused</w:t>
            </w:r>
          </w:p>
        </w:tc>
        <w:tc>
          <w:tcPr>
            <w:tcW w:w="3640"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sz w:val="21"/>
                <w:szCs w:val="21"/>
              </w:rPr>
            </w:pPr>
          </w:p>
        </w:tc>
      </w:tr>
      <w:tr>
        <w:tblPrEx>
          <w:tblLayout w:type="fixed"/>
          <w:tblCellMar>
            <w:top w:w="0" w:type="dxa"/>
            <w:left w:w="10" w:type="dxa"/>
            <w:bottom w:w="0" w:type="dxa"/>
            <w:right w:w="10" w:type="dxa"/>
          </w:tblCellMar>
        </w:tblPrEx>
        <w:trPr>
          <w:trHeight w:val="394" w:hRule="exact"/>
        </w:trPr>
        <w:tc>
          <w:tcPr>
            <w:tcW w:w="3117" w:type="dxa"/>
            <w:gridSpan w:val="2"/>
            <w:shd w:val="clear" w:color="auto" w:fill="FFFFFF"/>
            <w:vAlign w:val="top"/>
          </w:tcPr>
          <w:p>
            <w:pPr>
              <w:pStyle w:val="167"/>
              <w:keepNext w:val="0"/>
              <w:keepLines w:val="0"/>
              <w:widowControl w:val="0"/>
              <w:shd w:val="clear" w:color="auto" w:fill="auto"/>
              <w:tabs>
                <w:tab w:val="left" w:pos="1772"/>
              </w:tabs>
              <w:bidi w:val="0"/>
              <w:spacing w:before="0" w:after="0" w:line="240" w:lineRule="auto"/>
              <w:ind w:right="0" w:firstLine="243" w:firstLineChars="116"/>
              <w:jc w:val="left"/>
              <w:rPr>
                <w:rFonts w:ascii="Times New Roman" w:hAnsi="Times New Roman" w:eastAsia="Times New Roman" w:cs="Times New Roman"/>
                <w:color w:val="000000"/>
                <w:spacing w:val="0"/>
                <w:w w:val="100"/>
                <w:position w:val="0"/>
                <w:sz w:val="21"/>
                <w:szCs w:val="21"/>
                <w:lang w:val="en-US" w:eastAsia="en-US" w:bidi="en-US"/>
              </w:rPr>
            </w:pPr>
            <w:r>
              <w:rPr>
                <w:rFonts w:ascii="Times New Roman" w:hAnsi="Times New Roman" w:eastAsia="Times New Roman" w:cs="Times New Roman"/>
                <w:color w:val="000000"/>
                <w:spacing w:val="0"/>
                <w:w w:val="100"/>
                <w:position w:val="0"/>
                <w:sz w:val="21"/>
                <w:szCs w:val="21"/>
                <w:lang w:val="en-US" w:eastAsia="en-US" w:bidi="en-US"/>
              </w:rPr>
              <w:t>C. will refuse</w:t>
            </w:r>
          </w:p>
        </w:tc>
        <w:tc>
          <w:tcPr>
            <w:tcW w:w="2094"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rFonts w:ascii="Times New Roman" w:hAnsi="Times New Roman" w:eastAsia="Times New Roman" w:cs="Times New Roman"/>
                <w:color w:val="000000"/>
                <w:spacing w:val="0"/>
                <w:w w:val="100"/>
                <w:position w:val="0"/>
                <w:sz w:val="21"/>
                <w:szCs w:val="21"/>
                <w:lang w:val="en-US" w:eastAsia="en-US" w:bidi="en-US"/>
              </w:rPr>
            </w:pPr>
            <w:r>
              <w:rPr>
                <w:rFonts w:ascii="Times New Roman" w:hAnsi="Times New Roman" w:eastAsia="Times New Roman" w:cs="Times New Roman"/>
                <w:color w:val="000000"/>
                <w:spacing w:val="0"/>
                <w:w w:val="100"/>
                <w:position w:val="0"/>
                <w:sz w:val="21"/>
                <w:szCs w:val="21"/>
                <w:lang w:val="en-US" w:eastAsia="en-US" w:bidi="en-US"/>
              </w:rPr>
              <w:t>D. has refused</w:t>
            </w:r>
          </w:p>
        </w:tc>
        <w:tc>
          <w:tcPr>
            <w:tcW w:w="3640"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rFonts w:ascii="Times New Roman" w:hAnsi="Times New Roman" w:eastAsia="Times New Roman" w:cs="Times New Roman"/>
                <w:color w:val="000000"/>
                <w:spacing w:val="0"/>
                <w:w w:val="100"/>
                <w:position w:val="0"/>
                <w:sz w:val="21"/>
                <w:szCs w:val="21"/>
                <w:lang w:val="en-US" w:eastAsia="en-US" w:bidi="en-US"/>
              </w:rPr>
            </w:pPr>
          </w:p>
        </w:tc>
      </w:tr>
      <w:tr>
        <w:tblPrEx>
          <w:tblLayout w:type="fixed"/>
          <w:tblCellMar>
            <w:top w:w="0" w:type="dxa"/>
            <w:left w:w="10" w:type="dxa"/>
            <w:bottom w:w="0" w:type="dxa"/>
            <w:right w:w="10" w:type="dxa"/>
          </w:tblCellMar>
        </w:tblPrEx>
        <w:trPr>
          <w:trHeight w:val="439" w:hRule="exact"/>
        </w:trPr>
        <w:tc>
          <w:tcPr>
            <w:tcW w:w="3117" w:type="dxa"/>
            <w:gridSpan w:val="2"/>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24.A. what could he do</w:t>
            </w:r>
          </w:p>
        </w:tc>
        <w:tc>
          <w:tcPr>
            <w:tcW w:w="5734" w:type="dxa"/>
            <w:gridSpan w:val="3"/>
            <w:shd w:val="clear" w:color="auto" w:fill="FFFFFF"/>
            <w:vAlign w:val="top"/>
          </w:tcPr>
          <w:p>
            <w:pPr>
              <w:widowControl w:val="0"/>
              <w:spacing w:line="240" w:lineRule="auto"/>
              <w:rPr>
                <w:sz w:val="21"/>
                <w:szCs w:val="21"/>
              </w:rPr>
            </w:pPr>
            <w:r>
              <w:rPr>
                <w:rFonts w:ascii="Times New Roman" w:hAnsi="Times New Roman" w:eastAsia="Times New Roman" w:cs="Times New Roman"/>
                <w:color w:val="000000"/>
                <w:spacing w:val="0"/>
                <w:w w:val="100"/>
                <w:position w:val="0"/>
                <w:sz w:val="21"/>
                <w:szCs w:val="21"/>
                <w:highlight w:val="yellow"/>
                <w:lang w:val="en-US" w:eastAsia="en-US" w:bidi="en-US"/>
              </w:rPr>
              <w:t>B. what he could do</w:t>
            </w:r>
            <w:r>
              <w:rPr>
                <w:rFonts w:ascii="Times New Roman" w:hAnsi="Times New Roman" w:eastAsia="Times New Roman" w:cs="Times New Roman"/>
                <w:color w:val="000000"/>
                <w:spacing w:val="0"/>
                <w:w w:val="100"/>
                <w:position w:val="0"/>
                <w:sz w:val="21"/>
                <w:szCs w:val="21"/>
                <w:lang w:val="en-US" w:eastAsia="en-US" w:bidi="en-US"/>
              </w:rPr>
              <w:tab/>
            </w:r>
            <w:r>
              <w:rPr>
                <w:rFonts w:ascii="Times New Roman" w:hAnsi="Times New Roman" w:eastAsia="Times New Roman" w:cs="Times New Roman"/>
                <w:color w:val="000000"/>
                <w:spacing w:val="0"/>
                <w:w w:val="100"/>
                <w:position w:val="0"/>
                <w:sz w:val="21"/>
                <w:szCs w:val="21"/>
                <w:lang w:val="en-US" w:eastAsia="en-US" w:bidi="en-US"/>
              </w:rPr>
              <w:tab/>
            </w:r>
          </w:p>
        </w:tc>
      </w:tr>
      <w:tr>
        <w:tblPrEx>
          <w:tblLayout w:type="fixed"/>
          <w:tblCellMar>
            <w:top w:w="0" w:type="dxa"/>
            <w:left w:w="10" w:type="dxa"/>
            <w:bottom w:w="0" w:type="dxa"/>
            <w:right w:w="10" w:type="dxa"/>
          </w:tblCellMar>
        </w:tblPrEx>
        <w:trPr>
          <w:trHeight w:val="434" w:hRule="exact"/>
        </w:trPr>
        <w:tc>
          <w:tcPr>
            <w:tcW w:w="3117" w:type="dxa"/>
            <w:gridSpan w:val="2"/>
            <w:shd w:val="clear" w:color="auto" w:fill="FFFFFF"/>
            <w:vAlign w:val="bottom"/>
          </w:tcPr>
          <w:p>
            <w:pPr>
              <w:pStyle w:val="167"/>
              <w:keepNext w:val="0"/>
              <w:keepLines w:val="0"/>
              <w:widowControl w:val="0"/>
              <w:shd w:val="clear" w:color="auto" w:fill="auto"/>
              <w:bidi w:val="0"/>
              <w:spacing w:before="0" w:after="0" w:line="240" w:lineRule="auto"/>
              <w:ind w:right="0" w:firstLine="243" w:firstLineChars="116"/>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C. why could he do</w:t>
            </w:r>
          </w:p>
        </w:tc>
        <w:tc>
          <w:tcPr>
            <w:tcW w:w="5734" w:type="dxa"/>
            <w:gridSpan w:val="3"/>
            <w:shd w:val="clear" w:color="auto" w:fill="FFFFFF"/>
            <w:vAlign w:val="bottom"/>
          </w:tcPr>
          <w:p>
            <w:pPr>
              <w:widowControl w:val="0"/>
              <w:spacing w:line="240" w:lineRule="auto"/>
              <w:rPr>
                <w:sz w:val="21"/>
                <w:szCs w:val="21"/>
              </w:rPr>
            </w:pPr>
            <w:r>
              <w:rPr>
                <w:rFonts w:ascii="Times New Roman" w:hAnsi="Times New Roman" w:eastAsia="Times New Roman" w:cs="Times New Roman"/>
                <w:color w:val="000000"/>
                <w:spacing w:val="0"/>
                <w:w w:val="100"/>
                <w:position w:val="0"/>
                <w:sz w:val="21"/>
                <w:szCs w:val="21"/>
                <w:lang w:val="en-US" w:eastAsia="en-US" w:bidi="en-US"/>
              </w:rPr>
              <w:t>D. why he could do</w:t>
            </w:r>
          </w:p>
        </w:tc>
      </w:tr>
      <w:tr>
        <w:tblPrEx>
          <w:tblLayout w:type="fixed"/>
          <w:tblCellMar>
            <w:top w:w="0" w:type="dxa"/>
            <w:left w:w="10" w:type="dxa"/>
            <w:bottom w:w="0" w:type="dxa"/>
            <w:right w:w="10" w:type="dxa"/>
          </w:tblCellMar>
        </w:tblPrEx>
        <w:trPr>
          <w:trHeight w:val="428" w:hRule="exact"/>
        </w:trPr>
        <w:tc>
          <w:tcPr>
            <w:tcW w:w="1678"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sz w:val="21"/>
                <w:szCs w:val="21"/>
              </w:rPr>
            </w:pPr>
            <w:r>
              <w:rPr>
                <w:rFonts w:ascii="Times New Roman" w:hAnsi="Times New Roman" w:eastAsia="Times New Roman" w:cs="Times New Roman"/>
                <w:color w:val="000000"/>
                <w:spacing w:val="0"/>
                <w:w w:val="100"/>
                <w:position w:val="0"/>
                <w:sz w:val="21"/>
                <w:szCs w:val="21"/>
                <w:lang w:val="zh-TW" w:eastAsia="zh-TW" w:bidi="zh-TW"/>
              </w:rPr>
              <w:t xml:space="preserve">25 </w:t>
            </w:r>
            <w:r>
              <w:rPr>
                <w:rFonts w:ascii="Times New Roman" w:hAnsi="Times New Roman" w:eastAsia="Times New Roman" w:cs="Times New Roman"/>
                <w:color w:val="000000"/>
                <w:spacing w:val="0"/>
                <w:w w:val="100"/>
                <w:position w:val="0"/>
                <w:sz w:val="21"/>
                <w:szCs w:val="21"/>
                <w:lang w:val="en-US" w:eastAsia="en-US" w:bidi="en-US"/>
              </w:rPr>
              <w:t>.</w:t>
            </w:r>
            <w:r>
              <w:rPr>
                <w:rFonts w:ascii="Times New Roman" w:hAnsi="Times New Roman" w:eastAsia="Times New Roman" w:cs="Times New Roman"/>
                <w:color w:val="000000"/>
                <w:spacing w:val="0"/>
                <w:w w:val="100"/>
                <w:position w:val="0"/>
                <w:sz w:val="21"/>
                <w:szCs w:val="21"/>
                <w:highlight w:val="yellow"/>
                <w:lang w:val="en-US" w:eastAsia="en-US" w:bidi="en-US"/>
              </w:rPr>
              <w:t>A. when</w:t>
            </w:r>
          </w:p>
        </w:tc>
        <w:tc>
          <w:tcPr>
            <w:tcW w:w="1439" w:type="dxa"/>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B. before</w:t>
            </w: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C. until</w:t>
            </w:r>
          </w:p>
        </w:tc>
        <w:tc>
          <w:tcPr>
            <w:tcW w:w="3887"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D. unless</w:t>
            </w:r>
          </w:p>
        </w:tc>
      </w:tr>
      <w:tr>
        <w:tblPrEx>
          <w:tblLayout w:type="fixed"/>
          <w:tblCellMar>
            <w:top w:w="0" w:type="dxa"/>
            <w:left w:w="10" w:type="dxa"/>
            <w:bottom w:w="0" w:type="dxa"/>
            <w:right w:w="10" w:type="dxa"/>
          </w:tblCellMar>
        </w:tblPrEx>
        <w:trPr>
          <w:trHeight w:val="394" w:hRule="exact"/>
        </w:trPr>
        <w:tc>
          <w:tcPr>
            <w:tcW w:w="1678"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sz w:val="21"/>
                <w:szCs w:val="21"/>
              </w:rPr>
            </w:pPr>
            <w:r>
              <w:rPr>
                <w:rFonts w:ascii="Times New Roman" w:hAnsi="Times New Roman" w:eastAsia="Times New Roman" w:cs="Times New Roman"/>
                <w:color w:val="000000"/>
                <w:spacing w:val="0"/>
                <w:w w:val="100"/>
                <w:position w:val="0"/>
                <w:sz w:val="21"/>
                <w:szCs w:val="21"/>
                <w:lang w:val="zh-TW" w:eastAsia="zh-TW" w:bidi="zh-TW"/>
              </w:rPr>
              <w:t>26</w:t>
            </w:r>
            <w:r>
              <w:rPr>
                <w:rFonts w:ascii="Times New Roman" w:hAnsi="Times New Roman" w:eastAsia="Times New Roman" w:cs="Times New Roman"/>
                <w:color w:val="000000"/>
                <w:spacing w:val="0"/>
                <w:w w:val="100"/>
                <w:position w:val="0"/>
                <w:sz w:val="21"/>
                <w:szCs w:val="21"/>
                <w:lang w:val="en-US" w:eastAsia="en-US" w:bidi="en-US"/>
              </w:rPr>
              <w:t>.A. trains</w:t>
            </w:r>
          </w:p>
        </w:tc>
        <w:tc>
          <w:tcPr>
            <w:tcW w:w="1439" w:type="dxa"/>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B. trained</w:t>
            </w:r>
          </w:p>
        </w:tc>
        <w:tc>
          <w:tcPr>
            <w:tcW w:w="3887" w:type="dxa"/>
            <w:gridSpan w:val="2"/>
            <w:shd w:val="clear" w:color="auto" w:fill="FFFFFF"/>
            <w:vAlign w:val="top"/>
          </w:tcPr>
          <w:p>
            <w:pPr>
              <w:pStyle w:val="167"/>
              <w:keepNext w:val="0"/>
              <w:keepLines w:val="0"/>
              <w:widowControl w:val="0"/>
              <w:shd w:val="clear" w:color="auto" w:fill="auto"/>
              <w:bidi w:val="0"/>
              <w:spacing w:before="0" w:after="0" w:line="240" w:lineRule="auto"/>
              <w:ind w:left="0" w:right="0" w:firstLine="360"/>
              <w:jc w:val="left"/>
              <w:rPr>
                <w:sz w:val="21"/>
                <w:szCs w:val="21"/>
              </w:rPr>
            </w:pPr>
          </w:p>
        </w:tc>
      </w:tr>
      <w:tr>
        <w:tblPrEx>
          <w:tblLayout w:type="fixed"/>
          <w:tblCellMar>
            <w:top w:w="0" w:type="dxa"/>
            <w:left w:w="10" w:type="dxa"/>
            <w:bottom w:w="0" w:type="dxa"/>
            <w:right w:w="10" w:type="dxa"/>
          </w:tblCellMar>
        </w:tblPrEx>
        <w:trPr>
          <w:trHeight w:val="379" w:hRule="exact"/>
        </w:trPr>
        <w:tc>
          <w:tcPr>
            <w:tcW w:w="3117" w:type="dxa"/>
            <w:gridSpan w:val="2"/>
            <w:shd w:val="clear" w:color="auto" w:fill="FFFFFF"/>
            <w:vAlign w:val="top"/>
          </w:tcPr>
          <w:p>
            <w:pPr>
              <w:pStyle w:val="167"/>
              <w:keepNext w:val="0"/>
              <w:keepLines w:val="0"/>
              <w:widowControl w:val="0"/>
              <w:shd w:val="clear" w:color="auto" w:fill="auto"/>
              <w:bidi w:val="0"/>
              <w:spacing w:before="0" w:after="0" w:line="240" w:lineRule="auto"/>
              <w:ind w:right="0" w:firstLine="243" w:firstLineChars="116"/>
              <w:jc w:val="left"/>
              <w:rPr>
                <w:rFonts w:ascii="Times New Roman" w:hAnsi="Times New Roman" w:eastAsia="Times New Roman" w:cs="Times New Roman"/>
                <w:color w:val="000000"/>
                <w:spacing w:val="0"/>
                <w:w w:val="100"/>
                <w:position w:val="0"/>
                <w:sz w:val="21"/>
                <w:szCs w:val="21"/>
                <w:lang w:val="en-US" w:eastAsia="en-US" w:bidi="en-US"/>
              </w:rPr>
            </w:pPr>
            <w:r>
              <w:rPr>
                <w:rFonts w:ascii="Times New Roman" w:hAnsi="Times New Roman" w:eastAsia="Times New Roman" w:cs="Times New Roman"/>
                <w:color w:val="000000"/>
                <w:spacing w:val="0"/>
                <w:w w:val="100"/>
                <w:position w:val="0"/>
                <w:sz w:val="21"/>
                <w:szCs w:val="21"/>
                <w:highlight w:val="yellow"/>
                <w:lang w:val="en-US" w:eastAsia="en-US" w:bidi="en-US"/>
              </w:rPr>
              <w:t>C. was trained</w:t>
            </w: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rFonts w:ascii="Times New Roman" w:hAnsi="Times New Roman" w:eastAsia="Times New Roman" w:cs="Times New Roman"/>
                <w:color w:val="000000"/>
                <w:spacing w:val="0"/>
                <w:w w:val="100"/>
                <w:position w:val="0"/>
                <w:sz w:val="21"/>
                <w:szCs w:val="21"/>
                <w:lang w:val="en-US" w:eastAsia="en-US" w:bidi="en-US"/>
              </w:rPr>
            </w:pPr>
            <w:r>
              <w:rPr>
                <w:rFonts w:ascii="Times New Roman" w:hAnsi="Times New Roman" w:eastAsia="Times New Roman" w:cs="Times New Roman"/>
                <w:color w:val="000000"/>
                <w:spacing w:val="0"/>
                <w:w w:val="100"/>
                <w:position w:val="0"/>
                <w:sz w:val="21"/>
                <w:szCs w:val="21"/>
                <w:lang w:val="en-US" w:eastAsia="en-US" w:bidi="en-US"/>
              </w:rPr>
              <w:t>D. is trained</w:t>
            </w:r>
          </w:p>
        </w:tc>
        <w:tc>
          <w:tcPr>
            <w:tcW w:w="3887" w:type="dxa"/>
            <w:gridSpan w:val="2"/>
            <w:shd w:val="clear" w:color="auto" w:fill="FFFFFF"/>
            <w:vAlign w:val="top"/>
          </w:tcPr>
          <w:p>
            <w:pPr>
              <w:pStyle w:val="167"/>
              <w:keepNext w:val="0"/>
              <w:keepLines w:val="0"/>
              <w:widowControl w:val="0"/>
              <w:shd w:val="clear" w:color="auto" w:fill="auto"/>
              <w:bidi w:val="0"/>
              <w:spacing w:before="0" w:after="0" w:line="240" w:lineRule="auto"/>
              <w:ind w:left="0" w:right="0" w:firstLine="360"/>
              <w:jc w:val="left"/>
              <w:rPr>
                <w:rFonts w:ascii="Times New Roman" w:hAnsi="Times New Roman" w:eastAsia="Times New Roman" w:cs="Times New Roman"/>
                <w:color w:val="000000"/>
                <w:spacing w:val="0"/>
                <w:w w:val="100"/>
                <w:position w:val="0"/>
                <w:sz w:val="21"/>
                <w:szCs w:val="21"/>
                <w:lang w:val="en-US" w:eastAsia="en-US" w:bidi="en-US"/>
              </w:rPr>
            </w:pPr>
          </w:p>
        </w:tc>
      </w:tr>
      <w:tr>
        <w:tblPrEx>
          <w:tblLayout w:type="fixed"/>
          <w:tblCellMar>
            <w:top w:w="0" w:type="dxa"/>
            <w:left w:w="10" w:type="dxa"/>
            <w:bottom w:w="0" w:type="dxa"/>
            <w:right w:w="10" w:type="dxa"/>
          </w:tblCellMar>
        </w:tblPrEx>
        <w:trPr>
          <w:trHeight w:val="406" w:hRule="exact"/>
        </w:trPr>
        <w:tc>
          <w:tcPr>
            <w:tcW w:w="1678"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27.A. slow</w:t>
            </w:r>
          </w:p>
        </w:tc>
        <w:tc>
          <w:tcPr>
            <w:tcW w:w="1439" w:type="dxa"/>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B. slowly</w:t>
            </w: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C. clear</w:t>
            </w:r>
          </w:p>
        </w:tc>
        <w:tc>
          <w:tcPr>
            <w:tcW w:w="3887"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highlight w:val="yellow"/>
                <w:lang w:val="en-US" w:eastAsia="en-US" w:bidi="en-US"/>
              </w:rPr>
              <w:t>D. clearly</w:t>
            </w:r>
          </w:p>
        </w:tc>
      </w:tr>
      <w:tr>
        <w:tblPrEx>
          <w:tblLayout w:type="fixed"/>
          <w:tblCellMar>
            <w:top w:w="0" w:type="dxa"/>
            <w:left w:w="10" w:type="dxa"/>
            <w:bottom w:w="0" w:type="dxa"/>
            <w:right w:w="10" w:type="dxa"/>
          </w:tblCellMar>
        </w:tblPrEx>
        <w:trPr>
          <w:trHeight w:val="371" w:hRule="exact"/>
        </w:trPr>
        <w:tc>
          <w:tcPr>
            <w:tcW w:w="1678"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28.A. if</w:t>
            </w:r>
          </w:p>
        </w:tc>
        <w:tc>
          <w:tcPr>
            <w:tcW w:w="1439" w:type="dxa"/>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B. where</w:t>
            </w: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highlight w:val="yellow"/>
                <w:lang w:val="en-US" w:eastAsia="en-US" w:bidi="en-US"/>
              </w:rPr>
              <w:t>C. how</w:t>
            </w:r>
          </w:p>
        </w:tc>
        <w:tc>
          <w:tcPr>
            <w:tcW w:w="3887"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D. that</w:t>
            </w:r>
          </w:p>
        </w:tc>
      </w:tr>
      <w:tr>
        <w:tblPrEx>
          <w:tblLayout w:type="fixed"/>
          <w:tblCellMar>
            <w:top w:w="0" w:type="dxa"/>
            <w:left w:w="10" w:type="dxa"/>
            <w:bottom w:w="0" w:type="dxa"/>
            <w:right w:w="10" w:type="dxa"/>
          </w:tblCellMar>
        </w:tblPrEx>
        <w:trPr>
          <w:trHeight w:val="388" w:hRule="exact"/>
        </w:trPr>
        <w:tc>
          <w:tcPr>
            <w:tcW w:w="1678" w:type="dxa"/>
            <w:shd w:val="clear" w:color="auto" w:fill="FFFFFF"/>
            <w:vAlign w:val="top"/>
          </w:tcPr>
          <w:p>
            <w:pPr>
              <w:pStyle w:val="167"/>
              <w:keepNext w:val="0"/>
              <w:keepLines w:val="0"/>
              <w:widowControl w:val="0"/>
              <w:shd w:val="clear" w:color="auto" w:fill="auto"/>
              <w:bidi w:val="0"/>
              <w:spacing w:before="0" w:after="0" w:line="240" w:lineRule="auto"/>
              <w:ind w:left="0" w:right="0" w:firstLine="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29.A. the</w:t>
            </w:r>
          </w:p>
        </w:tc>
        <w:tc>
          <w:tcPr>
            <w:tcW w:w="1439" w:type="dxa"/>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B. a</w:t>
            </w:r>
          </w:p>
        </w:tc>
        <w:tc>
          <w:tcPr>
            <w:tcW w:w="1847" w:type="dxa"/>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highlight w:val="yellow"/>
                <w:lang w:val="en-US" w:eastAsia="en-US" w:bidi="en-US"/>
              </w:rPr>
              <w:t>C. an</w:t>
            </w:r>
          </w:p>
        </w:tc>
        <w:tc>
          <w:tcPr>
            <w:tcW w:w="3887" w:type="dxa"/>
            <w:gridSpan w:val="2"/>
            <w:shd w:val="clear" w:color="auto" w:fill="FFFFFF"/>
            <w:vAlign w:val="top"/>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D./</w:t>
            </w:r>
          </w:p>
        </w:tc>
      </w:tr>
      <w:tr>
        <w:tblPrEx>
          <w:tblLayout w:type="fixed"/>
          <w:tblCellMar>
            <w:top w:w="0" w:type="dxa"/>
            <w:left w:w="10" w:type="dxa"/>
            <w:bottom w:w="0" w:type="dxa"/>
            <w:right w:w="10" w:type="dxa"/>
          </w:tblCellMar>
        </w:tblPrEx>
        <w:trPr>
          <w:trHeight w:val="427" w:hRule="exact"/>
        </w:trPr>
        <w:tc>
          <w:tcPr>
            <w:tcW w:w="1678" w:type="dxa"/>
            <w:shd w:val="clear" w:color="auto" w:fill="FFFFFF"/>
            <w:vAlign w:val="bottom"/>
          </w:tcPr>
          <w:p>
            <w:pPr>
              <w:pStyle w:val="167"/>
              <w:keepNext w:val="0"/>
              <w:keepLines w:val="0"/>
              <w:widowControl w:val="0"/>
              <w:shd w:val="clear" w:color="auto" w:fill="auto"/>
              <w:bidi w:val="0"/>
              <w:spacing w:before="0" w:after="0" w:line="240" w:lineRule="auto"/>
              <w:ind w:left="0" w:right="0" w:firstLine="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30. A. stop</w:t>
            </w:r>
          </w:p>
        </w:tc>
        <w:tc>
          <w:tcPr>
            <w:tcW w:w="1439" w:type="dxa"/>
            <w:shd w:val="clear" w:color="auto" w:fill="FFFFFF"/>
            <w:vAlign w:val="bottom"/>
          </w:tcPr>
          <w:p>
            <w:pPr>
              <w:pStyle w:val="167"/>
              <w:keepNext w:val="0"/>
              <w:keepLines w:val="0"/>
              <w:widowControl w:val="0"/>
              <w:shd w:val="clear" w:color="auto" w:fill="auto"/>
              <w:bidi w:val="0"/>
              <w:spacing w:before="0" w:after="0" w:line="240" w:lineRule="auto"/>
              <w:ind w:left="0" w:leftChars="0" w:right="0" w:firstLine="0" w:firstLineChars="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B</w:t>
            </w:r>
            <w:r>
              <w:rPr>
                <w:rFonts w:hint="eastAsia" w:ascii="Times New Roman" w:hAnsi="Times New Roman" w:eastAsia="宋体" w:cs="Times New Roman"/>
                <w:color w:val="000000"/>
                <w:spacing w:val="0"/>
                <w:w w:val="100"/>
                <w:position w:val="0"/>
                <w:sz w:val="21"/>
                <w:szCs w:val="21"/>
                <w:lang w:val="en-US" w:eastAsia="zh-CN" w:bidi="en-US"/>
              </w:rPr>
              <w:t>.</w:t>
            </w:r>
            <w:r>
              <w:rPr>
                <w:rFonts w:ascii="Times New Roman" w:hAnsi="Times New Roman" w:eastAsia="Times New Roman" w:cs="Times New Roman"/>
                <w:color w:val="000000"/>
                <w:spacing w:val="0"/>
                <w:w w:val="100"/>
                <w:position w:val="0"/>
                <w:sz w:val="21"/>
                <w:szCs w:val="21"/>
                <w:lang w:val="en-US" w:eastAsia="en-US" w:bidi="en-US"/>
              </w:rPr>
              <w:t>stopping</w:t>
            </w:r>
          </w:p>
        </w:tc>
        <w:tc>
          <w:tcPr>
            <w:tcW w:w="1847" w:type="dxa"/>
            <w:shd w:val="clear" w:color="auto" w:fill="FFFFFF"/>
            <w:vAlign w:val="bottom"/>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lang w:val="en-US" w:eastAsia="en-US" w:bidi="en-US"/>
              </w:rPr>
              <w:t>C. stopped</w:t>
            </w:r>
          </w:p>
        </w:tc>
        <w:tc>
          <w:tcPr>
            <w:tcW w:w="3887" w:type="dxa"/>
            <w:gridSpan w:val="2"/>
            <w:shd w:val="clear" w:color="auto" w:fill="FFFFFF"/>
            <w:vAlign w:val="bottom"/>
          </w:tcPr>
          <w:p>
            <w:pPr>
              <w:pStyle w:val="167"/>
              <w:keepNext w:val="0"/>
              <w:keepLines w:val="0"/>
              <w:widowControl w:val="0"/>
              <w:shd w:val="clear" w:color="auto" w:fill="auto"/>
              <w:bidi w:val="0"/>
              <w:spacing w:before="0" w:after="0" w:line="240" w:lineRule="auto"/>
              <w:ind w:right="0"/>
              <w:jc w:val="left"/>
              <w:rPr>
                <w:sz w:val="21"/>
                <w:szCs w:val="21"/>
              </w:rPr>
            </w:pPr>
            <w:r>
              <w:rPr>
                <w:rFonts w:ascii="Times New Roman" w:hAnsi="Times New Roman" w:eastAsia="Times New Roman" w:cs="Times New Roman"/>
                <w:color w:val="000000"/>
                <w:spacing w:val="0"/>
                <w:w w:val="100"/>
                <w:position w:val="0"/>
                <w:sz w:val="21"/>
                <w:szCs w:val="21"/>
                <w:highlight w:val="yellow"/>
                <w:lang w:val="en-US" w:eastAsia="en-US" w:bidi="en-US"/>
              </w:rPr>
              <w:t>D. to stop</w:t>
            </w:r>
          </w:p>
        </w:tc>
      </w:tr>
    </w:tbl>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tabs>
          <w:tab w:val="left" w:pos="434"/>
          <w:tab w:val="center" w:pos="3551"/>
          <w:tab w:val="right" w:pos="6166"/>
          <w:tab w:val="right" w:pos="8084"/>
        </w:tabs>
        <w:spacing w:line="240" w:lineRule="auto"/>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b w:val="0"/>
          <w:color w:val="000000"/>
        </w:rPr>
      </w:pPr>
    </w:p>
    <w:p>
      <w:pPr>
        <w:pStyle w:val="166"/>
        <w:spacing w:before="240" w:line="240" w:lineRule="auto"/>
        <w:ind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第二节：阅读下面一篇短文，理解大意，然后从各小题的四个选项中选出一个最佳答案， 使短文连贯完整。</w:t>
      </w:r>
    </w:p>
    <w:p>
      <w:pPr>
        <w:pStyle w:val="166"/>
        <w:spacing w:before="0" w:line="240" w:lineRule="auto"/>
        <w:ind w:left="0" w:firstLine="428"/>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 xml:space="preserve">Though chopsticks are used in many Asian countries, they have </w:t>
      </w:r>
      <w:r>
        <w:rPr>
          <w:rFonts w:hint="default" w:ascii="Times New Roman" w:hAnsi="Times New Roman" w:eastAsia="宋体" w:cs="Times New Roman"/>
          <w:b w:val="0"/>
          <w:color w:val="000000"/>
          <w:lang w:eastAsia="zh-CN"/>
        </w:rPr>
        <w:t>their</w:t>
      </w:r>
      <w:r>
        <w:rPr>
          <w:rFonts w:hint="default" w:ascii="Times New Roman" w:hAnsi="Times New Roman" w:eastAsia="宋体" w:cs="Times New Roman"/>
          <w:b w:val="0"/>
          <w:color w:val="000000"/>
        </w:rPr>
        <w:t xml:space="preserve"> beginnings in China. Chinese___31__says that China had chopsticks as far back as the Xia Dynasty (朝代). In the Spring and Autumn Period, copper and iron chopsticks appeared</w:t>
      </w:r>
      <w:r>
        <w:rPr>
          <w:rFonts w:hint="default" w:ascii="Times New Roman" w:hAnsi="Times New Roman" w:eastAsia="宋体" w:cs="Times New Roman"/>
          <w:b w:val="0"/>
          <w:color w:val="000000"/>
          <w:lang w:val="en-US" w:eastAsia="zh-CN"/>
        </w:rPr>
        <w:t>, t</w:t>
      </w:r>
      <w:r>
        <w:rPr>
          <w:rFonts w:hint="default" w:ascii="Times New Roman" w:hAnsi="Times New Roman" w:eastAsia="宋体" w:cs="Times New Roman"/>
          <w:b w:val="0"/>
          <w:color w:val="000000"/>
        </w:rPr>
        <w:t xml:space="preserve">hen In the Han Dynasty lacquered(涂漆的)chopsticks came.Gold and silver chopsticks followed later.Today we have chopsticks </w:t>
      </w:r>
      <w:r>
        <w:rPr>
          <w:rFonts w:hint="default" w:ascii="Times New Roman" w:hAnsi="Times New Roman" w:eastAsia="宋体" w:cs="Times New Roman"/>
          <w:b w:val="0"/>
          <w:color w:val="000000"/>
          <w:lang w:val="en-US" w:eastAsia="zh-CN"/>
        </w:rPr>
        <w:t>____</w:t>
      </w:r>
      <w:r>
        <w:rPr>
          <w:rFonts w:hint="default" w:ascii="Times New Roman" w:hAnsi="Times New Roman" w:eastAsia="宋体" w:cs="Times New Roman"/>
          <w:b w:val="0"/>
          <w:color w:val="000000"/>
        </w:rPr>
        <w:t xml:space="preserve">32 __of plastic. The most expensive ones are made of tusks of </w:t>
      </w:r>
      <w:r>
        <w:rPr>
          <w:rFonts w:hint="default" w:ascii="Times New Roman" w:hAnsi="Times New Roman" w:eastAsia="宋体" w:cs="Times New Roman"/>
          <w:b w:val="0"/>
          <w:color w:val="000000"/>
          <w:lang w:val="en-US" w:eastAsia="zh-CN"/>
        </w:rPr>
        <w:t>e</w:t>
      </w:r>
      <w:r>
        <w:rPr>
          <w:rFonts w:hint="default" w:ascii="Times New Roman" w:hAnsi="Times New Roman" w:eastAsia="宋体" w:cs="Times New Roman"/>
          <w:b w:val="0"/>
          <w:color w:val="000000"/>
        </w:rPr>
        <w:t>lephants and hard green stones.</w:t>
      </w:r>
    </w:p>
    <w:p>
      <w:pPr>
        <w:pStyle w:val="166"/>
        <w:spacing w:line="240" w:lineRule="auto"/>
        <w:ind w:firstLine="0"/>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If you are not sure about self-control, ask your parents for help.</w:t>
      </w:r>
    </w:p>
    <w:p>
      <w:pPr>
        <w:pStyle w:val="166"/>
        <w:spacing w:line="240" w:lineRule="auto"/>
        <w:ind w:left="263" w:firstLine="194"/>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Chopsticks tell Chinese tradition in </w:t>
      </w:r>
      <w:r>
        <w:rPr>
          <w:rFonts w:hint="default" w:ascii="Times New Roman" w:hAnsi="Times New Roman" w:eastAsia="宋体" w:cs="Times New Roman"/>
          <w:b w:val="0"/>
          <w:color w:val="000000"/>
          <w:lang w:eastAsia="zh-CN"/>
        </w:rPr>
        <w:t>their</w:t>
      </w:r>
      <w:r>
        <w:rPr>
          <w:rFonts w:hint="default" w:ascii="Times New Roman" w:hAnsi="Times New Roman" w:eastAsia="宋体" w:cs="Times New Roman"/>
          <w:b w:val="0"/>
          <w:color w:val="000000"/>
        </w:rPr>
        <w:t xml:space="preserve"> way. In ancient times the rich used gold chopsticks </w:t>
      </w:r>
      <w:r>
        <w:rPr>
          <w:rFonts w:hint="default" w:ascii="Times New Roman" w:hAnsi="Times New Roman" w:eastAsia="宋体" w:cs="Times New Roman"/>
          <w:b w:val="0"/>
          <w:color w:val="000000"/>
          <w:lang w:val="en-US" w:eastAsia="zh-CN"/>
        </w:rPr>
        <w:t>____</w:t>
      </w:r>
      <w:r>
        <w:rPr>
          <w:rFonts w:hint="default" w:ascii="Times New Roman" w:hAnsi="Times New Roman" w:eastAsia="宋体" w:cs="Times New Roman"/>
          <w:b w:val="0"/>
          <w:color w:val="000000"/>
        </w:rPr>
        <w:t>33__</w:t>
      </w:r>
      <w:r>
        <w:rPr>
          <w:rFonts w:hint="default" w:ascii="Times New Roman" w:hAnsi="Times New Roman" w:eastAsia="宋体" w:cs="Times New Roman"/>
          <w:b w:val="0"/>
          <w:color w:val="000000"/>
          <w:lang w:val="en-US" w:eastAsia="zh-CN"/>
        </w:rPr>
        <w:t>_</w:t>
      </w:r>
      <w:r>
        <w:rPr>
          <w:rFonts w:hint="default" w:ascii="Times New Roman" w:hAnsi="Times New Roman" w:eastAsia="宋体" w:cs="Times New Roman"/>
          <w:b w:val="0"/>
          <w:color w:val="000000"/>
        </w:rPr>
        <w:t xml:space="preserve">their wealth. In history many kings used silver chopsticks to take </w:t>
      </w:r>
      <w:r>
        <w:rPr>
          <w:rFonts w:hint="default" w:ascii="Times New Roman" w:hAnsi="Times New Roman" w:eastAsia="宋体" w:cs="Times New Roman"/>
          <w:b w:val="0"/>
          <w:color w:val="000000"/>
          <w:lang w:eastAsia="zh-CN"/>
        </w:rPr>
        <w:t>their</w:t>
      </w:r>
      <w:r>
        <w:rPr>
          <w:rFonts w:hint="default" w:ascii="Times New Roman" w:hAnsi="Times New Roman" w:eastAsia="宋体" w:cs="Times New Roman"/>
          <w:b w:val="0"/>
          <w:color w:val="000000"/>
        </w:rPr>
        <w:t xml:space="preserve"> food to see if it was poisonous(有毒的). It was said that </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_34</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 xml:space="preserve">__ it was, the silver chopsticks </w:t>
      </w:r>
      <w:r>
        <w:rPr>
          <w:rFonts w:hint="default" w:ascii="Times New Roman" w:hAnsi="Times New Roman" w:eastAsia="宋体" w:cs="Times New Roman"/>
          <w:b w:val="0"/>
          <w:color w:val="000000"/>
          <w:lang w:eastAsia="zh-CN"/>
        </w:rPr>
        <w:t>would</w:t>
      </w:r>
      <w:r>
        <w:rPr>
          <w:rFonts w:hint="default" w:ascii="Times New Roman" w:hAnsi="Times New Roman" w:eastAsia="宋体" w:cs="Times New Roman"/>
          <w:b w:val="0"/>
          <w:color w:val="000000"/>
        </w:rPr>
        <w:t>__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35_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 xml:space="preserve">_color. Chopsticks are traditionally given to a </w:t>
      </w:r>
      <w:r>
        <w:rPr>
          <w:rFonts w:hint="default" w:ascii="Times New Roman" w:hAnsi="Times New Roman" w:eastAsia="宋体" w:cs="Times New Roman"/>
          <w:b w:val="0"/>
          <w:color w:val="000000"/>
          <w:lang w:eastAsia="zh-CN"/>
        </w:rPr>
        <w:t>daughter</w:t>
      </w:r>
      <w:r>
        <w:rPr>
          <w:rFonts w:hint="default" w:ascii="Times New Roman" w:hAnsi="Times New Roman" w:eastAsia="宋体" w:cs="Times New Roman"/>
          <w:b w:val="0"/>
          <w:color w:val="000000"/>
        </w:rPr>
        <w:t xml:space="preserve"> when she marries to show that she should have a son very soon, for "chopstick"in Chinese </w:t>
      </w:r>
      <w:r>
        <w:rPr>
          <w:rFonts w:hint="default" w:ascii="Times New Roman" w:hAnsi="Times New Roman" w:eastAsia="宋体" w:cs="Times New Roman"/>
          <w:b w:val="0"/>
          <w:color w:val="000000"/>
          <w:lang w:eastAsia="zh-CN"/>
        </w:rPr>
        <w:t>sounds</w:t>
      </w:r>
      <w:r>
        <w:rPr>
          <w:rFonts w:hint="default" w:ascii="Times New Roman" w:hAnsi="Times New Roman" w:eastAsia="宋体" w:cs="Times New Roman"/>
          <w:b w:val="0"/>
          <w:color w:val="000000"/>
        </w:rPr>
        <w:t>__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36</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__"quick a son"!</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Tianzhu chopsticks from Hangzhou, wooden chopsticks from Shanyang of Shaanxi Province, and Beijing's chopsticks are __37__.</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Many </w:t>
      </w:r>
      <w:r>
        <w:rPr>
          <w:rFonts w:hint="default" w:ascii="Times New Roman" w:hAnsi="Times New Roman" w:eastAsia="宋体" w:cs="Times New Roman"/>
          <w:b w:val="0"/>
          <w:color w:val="000000"/>
          <w:lang w:eastAsia="zh-CN"/>
        </w:rPr>
        <w:t>westerners</w:t>
      </w:r>
      <w:r>
        <w:rPr>
          <w:rFonts w:hint="default" w:ascii="Times New Roman" w:hAnsi="Times New Roman" w:eastAsia="宋体" w:cs="Times New Roman"/>
          <w:b w:val="0"/>
          <w:color w:val="000000"/>
        </w:rPr>
        <w:t>, businessman and tourists__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38_</w:t>
      </w:r>
      <w:r>
        <w:rPr>
          <w:rFonts w:hint="default" w:ascii="Times New Roman" w:hAnsi="Times New Roman" w:eastAsia="宋体" w:cs="Times New Roman"/>
          <w:b w:val="0"/>
          <w:color w:val="000000"/>
          <w:lang w:val="en-US" w:eastAsia="zh-CN"/>
        </w:rPr>
        <w:t>___</w:t>
      </w:r>
      <w:r>
        <w:rPr>
          <w:rFonts w:hint="default" w:ascii="Times New Roman" w:hAnsi="Times New Roman" w:eastAsia="宋体" w:cs="Times New Roman"/>
          <w:b w:val="0"/>
          <w:color w:val="000000"/>
        </w:rPr>
        <w:t>_their knives and forks in favor of chopsticks in China.</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Chopsticks appeared in the old Chinese story: an old man__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39</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__his sons a lesson by showing how he could easily break a single chopsticks but not a number of them.</w:t>
      </w:r>
    </w:p>
    <w:p>
      <w:pPr>
        <w:pStyle w:val="166"/>
        <w:spacing w:line="240" w:lineRule="auto"/>
        <w:ind w:left="0" w:firstLine="402"/>
        <w:jc w:val="both"/>
        <w:rPr>
          <w:rFonts w:hint="default" w:ascii="Times New Roman" w:hAnsi="Times New Roman" w:eastAsia="宋体" w:cs="Times New Roman"/>
          <w:b w:val="0"/>
          <w:color w:val="000000"/>
          <w:lang w:val="en-US" w:eastAsia="zh-CN"/>
        </w:rPr>
      </w:pPr>
      <w:r>
        <w:rPr>
          <w:rFonts w:hint="default" w:ascii="Times New Roman" w:hAnsi="Times New Roman" w:eastAsia="宋体" w:cs="Times New Roman"/>
          <w:b w:val="0"/>
          <w:color w:val="000000"/>
        </w:rPr>
        <w:t>In China chopsticks are__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40_</w:t>
      </w:r>
      <w:r>
        <w:rPr>
          <w:rFonts w:hint="default" w:ascii="Times New Roman" w:hAnsi="Times New Roman" w:eastAsia="宋体" w:cs="Times New Roman"/>
          <w:b w:val="0"/>
          <w:color w:val="000000"/>
          <w:lang w:val="en-US" w:eastAsia="zh-CN"/>
        </w:rPr>
        <w:t>__</w:t>
      </w:r>
      <w:r>
        <w:rPr>
          <w:rFonts w:hint="default" w:ascii="Times New Roman" w:hAnsi="Times New Roman" w:eastAsia="宋体" w:cs="Times New Roman"/>
          <w:b w:val="0"/>
          <w:color w:val="000000"/>
        </w:rPr>
        <w:t>_good luck. So on the Chinese New Year's Eve many families</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lang w:val="en-US" w:eastAsia="zh-CN"/>
        </w:rPr>
        <w:tab/>
      </w:r>
      <w:r>
        <w:rPr>
          <w:rFonts w:hint="default" w:ascii="Times New Roman" w:hAnsi="Times New Roman" w:eastAsia="宋体" w:cs="Times New Roman"/>
          <w:b w:val="0"/>
          <w:color w:val="000000"/>
          <w:lang w:val="en-US" w:eastAsia="zh-CN"/>
        </w:rPr>
        <w:t xml:space="preserve">will lay out new </w:t>
      </w:r>
    </w:p>
    <w:p>
      <w:pPr>
        <w:pStyle w:val="166"/>
        <w:spacing w:line="240" w:lineRule="auto"/>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lang w:val="en-US" w:eastAsia="zh-CN"/>
        </w:rPr>
        <w:t>chopsticks at dinners as a way of making requests for good luck.</w:t>
      </w:r>
    </w:p>
    <w:p>
      <w:pPr>
        <w:pStyle w:val="166"/>
        <w:spacing w:line="240" w:lineRule="auto"/>
        <w:ind w:left="0" w:firstLine="402"/>
        <w:jc w:val="both"/>
        <w:rPr>
          <w:rFonts w:hint="default" w:ascii="Times New Roman" w:hAnsi="Times New Roman" w:eastAsia="宋体" w:cs="Times New Roman"/>
          <w:b w:val="0"/>
          <w:color w:val="000000"/>
        </w:rPr>
      </w:pPr>
    </w:p>
    <w:tbl>
      <w:tblPr>
        <w:tblStyle w:val="35"/>
        <w:tblW w:w="863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58"/>
        <w:gridCol w:w="2158"/>
        <w:gridCol w:w="2158"/>
        <w:gridCol w:w="21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4" w:hRule="atLeast"/>
          <w:jc w:val="center"/>
        </w:trPr>
        <w:tc>
          <w:tcPr>
            <w:tcW w:w="8632" w:type="dxa"/>
            <w:gridSpan w:val="4"/>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158" w:type="dxa"/>
            <w:tcMar>
              <w:top w:w="0" w:type="dxa"/>
              <w:left w:w="0" w:type="dxa"/>
              <w:bottom w:w="0" w:type="dxa"/>
              <w:right w:w="0" w:type="dxa"/>
            </w:tcMar>
            <w:vAlign w:val="bottom"/>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.A.art</w:t>
            </w:r>
          </w:p>
        </w:tc>
        <w:tc>
          <w:tcPr>
            <w:tcW w:w="2158" w:type="dxa"/>
            <w:tcMar>
              <w:top w:w="0" w:type="dxa"/>
              <w:left w:w="0" w:type="dxa"/>
              <w:bottom w:w="0" w:type="dxa"/>
              <w:right w:w="0" w:type="dxa"/>
            </w:tcMar>
            <w:vAlign w:val="bottom"/>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B.geography</w:t>
            </w:r>
          </w:p>
        </w:tc>
        <w:tc>
          <w:tcPr>
            <w:tcW w:w="2158" w:type="dxa"/>
            <w:tcMar>
              <w:top w:w="0" w:type="dxa"/>
              <w:left w:w="0" w:type="dxa"/>
              <w:bottom w:w="0" w:type="dxa"/>
              <w:right w:w="0" w:type="dxa"/>
            </w:tcMar>
            <w:vAlign w:val="bottom"/>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C.history</w:t>
            </w:r>
          </w:p>
        </w:tc>
        <w:tc>
          <w:tcPr>
            <w:tcW w:w="2158" w:type="dxa"/>
            <w:vMerge w:val="restart"/>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science</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D.bought</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D. requires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32.A.make</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B. made</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C.buy</w:t>
            </w:r>
          </w:p>
        </w:tc>
        <w:tc>
          <w:tcPr>
            <w:tcW w:w="2158" w:type="dxa"/>
            <w:vMerge w:val="continue"/>
          </w:tcPr>
          <w:p>
            <w:pPr>
              <w:spacing w:line="240" w:lineRule="auto"/>
              <w:rPr>
                <w:rFonts w:hint="default" w:ascii="Times New Roman" w:hAnsi="Times New Roman" w:eastAsia="宋体" w:cs="Times New Roman"/>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w:t>
            </w:r>
            <w:r>
              <w:rPr>
                <w:rFonts w:hint="default" w:ascii="Times New Roman" w:hAnsi="Times New Roman" w:eastAsia="宋体" w:cs="Times New Roman"/>
                <w:sz w:val="21"/>
                <w:szCs w:val="21"/>
                <w:highlight w:val="yellow"/>
              </w:rPr>
              <w:t>A.to show</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B.shows</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to require</w:t>
            </w:r>
          </w:p>
        </w:tc>
        <w:tc>
          <w:tcPr>
            <w:tcW w:w="2158" w:type="dxa"/>
            <w:vMerge w:val="continue"/>
          </w:tcPr>
          <w:p>
            <w:pPr>
              <w:spacing w:line="240" w:lineRule="auto"/>
              <w:rPr>
                <w:rFonts w:hint="default" w:ascii="Times New Roman" w:hAnsi="Times New Roman" w:eastAsia="宋体" w:cs="Times New Roman"/>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158" w:type="dxa"/>
            <w:tcMar>
              <w:top w:w="0" w:type="dxa"/>
              <w:left w:w="0" w:type="dxa"/>
              <w:bottom w:w="0" w:type="dxa"/>
              <w:right w:w="0" w:type="dxa"/>
            </w:tcMar>
            <w:vAlign w:val="top"/>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34.A.whether</w:t>
            </w:r>
          </w:p>
        </w:tc>
        <w:tc>
          <w:tcPr>
            <w:tcW w:w="2158" w:type="dxa"/>
            <w:tcMar>
              <w:top w:w="0" w:type="dxa"/>
              <w:left w:w="0" w:type="dxa"/>
              <w:bottom w:w="0" w:type="dxa"/>
              <w:right w:w="0" w:type="dxa"/>
            </w:tcMar>
            <w:vAlign w:val="top"/>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B.how</w:t>
            </w:r>
          </w:p>
        </w:tc>
        <w:tc>
          <w:tcPr>
            <w:tcW w:w="2158" w:type="dxa"/>
            <w:tcMar>
              <w:top w:w="0" w:type="dxa"/>
              <w:left w:w="0" w:type="dxa"/>
              <w:bottom w:w="0" w:type="dxa"/>
              <w:right w:w="0" w:type="dxa"/>
            </w:tcMar>
            <w:vAlign w:val="top"/>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C.what</w:t>
            </w:r>
          </w:p>
        </w:tc>
        <w:tc>
          <w:tcPr>
            <w:tcW w:w="2158" w:type="dxa"/>
            <w:tcMar>
              <w:top w:w="0" w:type="dxa"/>
              <w:left w:w="0" w:type="dxa"/>
              <w:bottom w:w="0" w:type="dxa"/>
              <w:right w:w="0" w:type="dxa"/>
            </w:tcMar>
            <w:vAlign w:val="top"/>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D.if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35.A.grow</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highlight w:val="yellow"/>
              </w:rPr>
              <w:t>.become</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C.change</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get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36.A. with</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B.like</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C.as</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w:t>
            </w:r>
            <w:r>
              <w:rPr>
                <w:rFonts w:hint="default" w:ascii="Times New Roman" w:hAnsi="Times New Roman" w:eastAsia="宋体" w:cs="Times New Roman"/>
                <w:sz w:val="21"/>
                <w:szCs w:val="21"/>
                <w:highlight w:val="yellow"/>
              </w:rPr>
              <w:t>A. well-known</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B.cheap</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C.big</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dear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38.A.put on</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put up</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C. put aside</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put off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jc w:val="center"/>
        </w:trPr>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39. A. wanted</w:t>
            </w:r>
          </w:p>
        </w:tc>
        <w:tc>
          <w:tcPr>
            <w:tcW w:w="215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B.taught</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C.took</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D.bought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jc w:val="center"/>
        </w:trPr>
        <w:tc>
          <w:tcPr>
            <w:tcW w:w="4316" w:type="dxa"/>
            <w:gridSpan w:val="2"/>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40.A.</w:t>
            </w:r>
            <w:r>
              <w:rPr>
                <w:rFonts w:hint="default" w:ascii="Times New Roman" w:hAnsi="Times New Roman" w:eastAsia="宋体" w:cs="Times New Roman"/>
                <w:sz w:val="21"/>
                <w:szCs w:val="21"/>
                <w:highlight w:val="yellow"/>
              </w:rPr>
              <w:t xml:space="preserve"> connected with</w:t>
            </w:r>
            <w:r>
              <w:rPr>
                <w:rFonts w:hint="default" w:ascii="Times New Roman" w:hAnsi="Times New Roman" w:eastAsia="宋体" w:cs="Times New Roman"/>
                <w:sz w:val="21"/>
                <w:szCs w:val="21"/>
              </w:rPr>
              <w:t xml:space="preserve"> </w:t>
            </w:r>
            <w:r>
              <w:rPr>
                <w:rFonts w:hint="eastAsia" w:hAnsi="Times New Roman" w:cs="Times New Roman"/>
                <w:sz w:val="21"/>
                <w:szCs w:val="21"/>
                <w:lang w:val="en-US" w:eastAsia="zh-CN"/>
              </w:rPr>
              <w:t xml:space="preserve">      </w:t>
            </w:r>
            <w:r>
              <w:rPr>
                <w:rFonts w:hint="default" w:ascii="Times New Roman" w:hAnsi="Times New Roman" w:eastAsia="宋体" w:cs="Times New Roman"/>
                <w:sz w:val="21"/>
                <w:szCs w:val="21"/>
              </w:rPr>
              <w:t>B. strict with</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different from</w:t>
            </w:r>
          </w:p>
        </w:tc>
        <w:tc>
          <w:tcPr>
            <w:tcW w:w="2158"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D.come up with</w:t>
            </w:r>
          </w:p>
        </w:tc>
      </w:tr>
    </w:tbl>
    <w:p>
      <w:pPr>
        <w:pStyle w:val="166"/>
        <w:spacing w:line="240" w:lineRule="auto"/>
        <w:ind w:left="0" w:firstLine="0"/>
        <w:jc w:val="both"/>
        <w:rPr>
          <w:rFonts w:hint="default" w:ascii="Times New Roman" w:hAnsi="Times New Roman" w:eastAsia="宋体" w:cs="Times New Roman"/>
          <w:b/>
          <w:color w:val="000000"/>
        </w:rPr>
      </w:pPr>
    </w:p>
    <w:p>
      <w:pPr>
        <w:pStyle w:val="166"/>
        <w:spacing w:line="240" w:lineRule="auto"/>
        <w:ind w:left="0" w:firstLine="0"/>
        <w:jc w:val="both"/>
        <w:rPr>
          <w:rFonts w:hint="default" w:ascii="Times New Roman" w:hAnsi="Times New Roman" w:eastAsia="宋体" w:cs="Times New Roman"/>
        </w:rPr>
      </w:pPr>
      <w:r>
        <w:rPr>
          <w:rFonts w:hint="default" w:ascii="Times New Roman" w:hAnsi="Times New Roman" w:eastAsia="宋体" w:cs="Times New Roman"/>
          <w:b/>
          <w:color w:val="000000"/>
        </w:rPr>
        <w:t>IV.阅读理解（共15小题，计20分）</w:t>
      </w:r>
    </w:p>
    <w:p>
      <w:pPr>
        <w:pStyle w:val="166"/>
        <w:spacing w:line="240" w:lineRule="auto"/>
        <w:ind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第一节：阅读下面A、B、C三篇短文，从各小题所给的四个选项中选出能回答所提问题或完成所给句子的一个最佳答案.（共10小题，计15分）</w:t>
      </w:r>
    </w:p>
    <w:p>
      <w:pPr>
        <w:pStyle w:val="166"/>
        <w:spacing w:line="240" w:lineRule="auto"/>
        <w:jc w:val="center"/>
        <w:rPr>
          <w:rFonts w:hint="default" w:ascii="Times New Roman" w:hAnsi="Times New Roman" w:eastAsia="宋体" w:cs="Times New Roman"/>
        </w:rPr>
      </w:pPr>
      <w:r>
        <w:rPr>
          <w:rFonts w:hint="default" w:ascii="Times New Roman" w:hAnsi="Times New Roman" w:eastAsia="宋体" w:cs="Times New Roman"/>
          <w:b w:val="0"/>
          <w:color w:val="000000"/>
        </w:rPr>
        <w:t>A</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Li Ting, 15, from Shanghai, was preparing a talk on some Western festivals. She searched online for certain information and made powerpoint presentations. </w:t>
      </w:r>
      <w:r>
        <w:rPr>
          <w:rFonts w:hint="eastAsia" w:hAnsi="Times New Roman" w:eastAsia="宋体" w:cs="Times New Roman"/>
          <w:b/>
          <w:bCs/>
          <w:color w:val="FF0000"/>
          <w:highlight w:val="yellow"/>
          <w:lang w:val="en-US" w:eastAsia="zh-CN"/>
        </w:rPr>
        <w:t>41A</w:t>
      </w:r>
      <w:r>
        <w:rPr>
          <w:rFonts w:hint="default" w:ascii="Times New Roman" w:hAnsi="Times New Roman" w:eastAsia="宋体" w:cs="Times New Roman"/>
          <w:b w:val="0"/>
          <w:color w:val="000000"/>
          <w:highlight w:val="yellow"/>
        </w:rPr>
        <w:t xml:space="preserve">Wu Qiong, her classmates, was doing his </w:t>
      </w:r>
      <w:r>
        <w:rPr>
          <w:rFonts w:hint="default" w:ascii="Times New Roman" w:hAnsi="Times New Roman" w:eastAsia="宋体" w:cs="Times New Roman"/>
          <w:b/>
          <w:bCs/>
          <w:color w:val="FF0000"/>
          <w:highlight w:val="yellow"/>
        </w:rPr>
        <w:t>chemistry</w:t>
      </w:r>
      <w:r>
        <w:rPr>
          <w:rFonts w:hint="default" w:ascii="Times New Roman" w:hAnsi="Times New Roman" w:eastAsia="宋体" w:cs="Times New Roman"/>
          <w:b w:val="0"/>
          <w:color w:val="000000"/>
          <w:highlight w:val="yellow"/>
        </w:rPr>
        <w:t xml:space="preserve"> homewor</w:t>
      </w:r>
      <w:r>
        <w:rPr>
          <w:rFonts w:hint="default" w:ascii="Times New Roman" w:hAnsi="Times New Roman" w:eastAsia="宋体" w:cs="Times New Roman"/>
          <w:b w:val="0"/>
          <w:color w:val="000000"/>
        </w:rPr>
        <w:t>k carefully. But he couldn't work out the last problem even if he tried his best. S</w:t>
      </w:r>
      <w:r>
        <w:rPr>
          <w:rFonts w:hint="default" w:ascii="Times New Roman" w:hAnsi="Times New Roman" w:eastAsia="宋体" w:cs="Times New Roman"/>
          <w:b w:val="0"/>
          <w:color w:val="000000"/>
          <w:lang w:val="en-US" w:eastAsia="zh-CN"/>
        </w:rPr>
        <w:t>o</w:t>
      </w:r>
      <w:r>
        <w:rPr>
          <w:rFonts w:hint="default" w:ascii="Times New Roman" w:hAnsi="Times New Roman" w:eastAsia="宋体" w:cs="Times New Roman"/>
          <w:b w:val="0"/>
          <w:color w:val="000000"/>
        </w:rPr>
        <w:t xml:space="preserve"> he </w:t>
      </w:r>
      <w:r>
        <w:rPr>
          <w:rFonts w:hint="default" w:ascii="Times New Roman" w:hAnsi="Times New Roman" w:eastAsia="宋体" w:cs="Times New Roman"/>
          <w:b w:val="0"/>
          <w:color w:val="000000"/>
          <w:lang w:eastAsia="zh-CN"/>
        </w:rPr>
        <w:t>took</w:t>
      </w:r>
      <w:r>
        <w:rPr>
          <w:rFonts w:hint="default" w:ascii="Times New Roman" w:hAnsi="Times New Roman" w:eastAsia="宋体" w:cs="Times New Roman"/>
          <w:b w:val="0"/>
          <w:color w:val="000000"/>
        </w:rPr>
        <w:t xml:space="preserve"> out his mobile phone, opened a special app, and searched for the problem. Solutions soon appeared on the screen in several seconds.</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Nowadays, many students do homework with the help of the Internet like Li and Wu. They search for information online, use apps or discuss through QQ and WeChat.</w:t>
      </w:r>
    </w:p>
    <w:p>
      <w:pPr>
        <w:pStyle w:val="166"/>
        <w:spacing w:line="240" w:lineRule="auto"/>
        <w:ind w:left="0" w:firstLine="402"/>
        <w:jc w:val="both"/>
        <w:rPr>
          <w:rFonts w:hint="default" w:ascii="Times New Roman" w:hAnsi="Times New Roman" w:eastAsia="宋体" w:cs="Times New Roman"/>
          <w:b w:val="0"/>
          <w:color w:val="000000"/>
        </w:rPr>
      </w:pPr>
      <w:r>
        <w:rPr>
          <w:rFonts w:hint="eastAsia" w:hAnsi="Times New Roman" w:eastAsia="宋体" w:cs="Times New Roman"/>
          <w:b/>
          <w:bCs/>
          <w:color w:val="FF0000"/>
          <w:highlight w:val="yellow"/>
          <w:lang w:val="en-US" w:eastAsia="zh-CN"/>
        </w:rPr>
        <w:t>42C</w:t>
      </w:r>
      <w:r>
        <w:rPr>
          <w:rFonts w:hint="default" w:ascii="Times New Roman" w:hAnsi="Times New Roman" w:eastAsia="宋体" w:cs="Times New Roman"/>
          <w:b w:val="0"/>
          <w:color w:val="000000"/>
        </w:rPr>
        <w:t>"It's</w:t>
      </w:r>
      <w:r>
        <w:rPr>
          <w:rFonts w:hint="default" w:ascii="Times New Roman" w:hAnsi="Times New Roman" w:eastAsia="宋体" w:cs="Times New Roman"/>
          <w:b w:val="0"/>
          <w:color w:val="000000"/>
          <w:highlight w:val="yellow"/>
        </w:rPr>
        <w:t xml:space="preserve"> convenient. You don't have to wait for your teacher to explain it to you face to face," said Wu. "You can also </w:t>
      </w:r>
      <w:r>
        <w:rPr>
          <w:rFonts w:hint="default" w:ascii="Times New Roman" w:hAnsi="Times New Roman" w:eastAsia="宋体" w:cs="Times New Roman"/>
          <w:b w:val="0"/>
          <w:color w:val="000000"/>
          <w:highlight w:val="yellow"/>
          <w:lang w:eastAsia="zh-CN"/>
        </w:rPr>
        <w:t>learn</w:t>
      </w:r>
      <w:r>
        <w:rPr>
          <w:rFonts w:hint="default" w:ascii="Times New Roman" w:hAnsi="Times New Roman" w:eastAsia="宋体" w:cs="Times New Roman"/>
          <w:b w:val="0"/>
          <w:color w:val="000000"/>
          <w:highlight w:val="yellow"/>
        </w:rPr>
        <w:t xml:space="preserve"> by seeing how others work the</w:t>
      </w:r>
      <w:r>
        <w:rPr>
          <w:rFonts w:hint="default" w:ascii="Times New Roman" w:hAnsi="Times New Roman" w:eastAsia="宋体" w:cs="Times New Roman"/>
          <w:b w:val="0"/>
          <w:color w:val="000000"/>
          <w:highlight w:val="yellow"/>
          <w:lang w:val="en-US" w:eastAsia="zh-CN"/>
        </w:rPr>
        <w:t>m</w:t>
      </w:r>
      <w:r>
        <w:rPr>
          <w:rFonts w:hint="default" w:ascii="Times New Roman" w:hAnsi="Times New Roman" w:eastAsia="宋体" w:cs="Times New Roman"/>
          <w:b w:val="0"/>
          <w:color w:val="000000"/>
          <w:highlight w:val="yellow"/>
        </w:rPr>
        <w:t xml:space="preserve"> out. What's more, it improves the</w:t>
      </w:r>
      <w:r>
        <w:rPr>
          <w:rFonts w:hint="default" w:ascii="Times New Roman" w:hAnsi="Times New Roman" w:eastAsia="宋体" w:cs="Times New Roman"/>
          <w:b w:val="0"/>
          <w:color w:val="000000"/>
          <w:highlight w:val="yellow"/>
          <w:lang w:val="en-US" w:eastAsia="zh-CN"/>
        </w:rPr>
        <w:t xml:space="preserve"> </w:t>
      </w:r>
      <w:r>
        <w:rPr>
          <w:rFonts w:hint="default" w:ascii="Times New Roman" w:hAnsi="Times New Roman" w:eastAsia="宋体" w:cs="Times New Roman"/>
          <w:b w:val="0"/>
          <w:color w:val="000000"/>
          <w:highlight w:val="yellow"/>
        </w:rPr>
        <w:t>st</w:t>
      </w:r>
      <w:r>
        <w:rPr>
          <w:rFonts w:hint="default" w:ascii="Times New Roman" w:hAnsi="Times New Roman" w:eastAsia="宋体" w:cs="Times New Roman"/>
          <w:b w:val="0"/>
          <w:color w:val="000000"/>
          <w:highlight w:val="yellow"/>
          <w:lang w:val="en-US" w:eastAsia="zh-CN"/>
        </w:rPr>
        <w:t>u</w:t>
      </w:r>
      <w:r>
        <w:rPr>
          <w:rFonts w:hint="default" w:ascii="Times New Roman" w:hAnsi="Times New Roman" w:eastAsia="宋体" w:cs="Times New Roman"/>
          <w:b w:val="0"/>
          <w:color w:val="000000"/>
          <w:highlight w:val="yellow"/>
        </w:rPr>
        <w:t>dents'</w:t>
      </w:r>
      <w:r>
        <w:rPr>
          <w:rFonts w:hint="default" w:ascii="Times New Roman" w:hAnsi="Times New Roman" w:eastAsia="宋体" w:cs="Times New Roman"/>
          <w:b w:val="0"/>
          <w:color w:val="000000"/>
          <w:highlight w:val="yellow"/>
          <w:lang w:val="en-US" w:eastAsia="zh-CN"/>
        </w:rPr>
        <w:t xml:space="preserve"> </w:t>
      </w:r>
      <w:r>
        <w:rPr>
          <w:rFonts w:hint="default" w:ascii="Times New Roman" w:hAnsi="Times New Roman" w:eastAsia="宋体" w:cs="Times New Roman"/>
          <w:b w:val="0"/>
          <w:color w:val="000000"/>
          <w:highlight w:val="yellow"/>
        </w:rPr>
        <w:t xml:space="preserve">abilities. And it's especially true for new kinds of </w:t>
      </w:r>
      <w:r>
        <w:rPr>
          <w:rFonts w:hint="default" w:ascii="Times New Roman" w:hAnsi="Times New Roman" w:eastAsia="宋体" w:cs="Times New Roman"/>
          <w:b w:val="0"/>
          <w:color w:val="000000"/>
          <w:highlight w:val="yellow"/>
          <w:lang w:eastAsia="zh-CN"/>
        </w:rPr>
        <w:t>homework</w:t>
      </w:r>
      <w:r>
        <w:rPr>
          <w:rFonts w:hint="default" w:ascii="Times New Roman" w:hAnsi="Times New Roman" w:eastAsia="宋体" w:cs="Times New Roman"/>
          <w:b w:val="0"/>
          <w:color w:val="000000"/>
          <w:highlight w:val="yellow"/>
        </w:rPr>
        <w:t xml:space="preserve">. I am </w:t>
      </w:r>
      <w:r>
        <w:rPr>
          <w:rFonts w:hint="default" w:ascii="Times New Roman" w:hAnsi="Times New Roman" w:eastAsia="宋体" w:cs="Times New Roman"/>
          <w:b w:val="0"/>
          <w:color w:val="000000"/>
          <w:highlight w:val="yellow"/>
          <w:lang w:val="en-US" w:eastAsia="zh-CN"/>
        </w:rPr>
        <w:t>s</w:t>
      </w:r>
      <w:r>
        <w:rPr>
          <w:rFonts w:hint="default" w:ascii="Times New Roman" w:hAnsi="Times New Roman" w:eastAsia="宋体" w:cs="Times New Roman"/>
          <w:b w:val="0"/>
          <w:color w:val="000000"/>
          <w:highlight w:val="yellow"/>
        </w:rPr>
        <w:t>ki</w:t>
      </w:r>
      <w:r>
        <w:rPr>
          <w:rFonts w:hint="default" w:ascii="Times New Roman" w:hAnsi="Times New Roman" w:eastAsia="宋体" w:cs="Times New Roman"/>
          <w:b w:val="0"/>
          <w:color w:val="000000"/>
          <w:highlight w:val="yellow"/>
          <w:lang w:val="en-US" w:eastAsia="zh-CN"/>
        </w:rPr>
        <w:t>ll</w:t>
      </w:r>
      <w:r>
        <w:rPr>
          <w:rFonts w:hint="default" w:ascii="Times New Roman" w:hAnsi="Times New Roman" w:eastAsia="宋体" w:cs="Times New Roman"/>
          <w:b w:val="0"/>
          <w:color w:val="000000"/>
          <w:highlight w:val="yellow"/>
        </w:rPr>
        <w:t>ed at finding information online and using M</w:t>
      </w:r>
      <w:r>
        <w:rPr>
          <w:rFonts w:hint="default" w:ascii="Times New Roman" w:hAnsi="Times New Roman" w:eastAsia="宋体" w:cs="Times New Roman"/>
          <w:b w:val="0"/>
          <w:color w:val="000000"/>
        </w:rPr>
        <w:t>icrosoft Office."</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However, this trend also causes problems. Some lazy students just copy the answers online without thinking. Even some ask their classmates to do homework for them. And their teachers may not know the fact.</w:t>
      </w:r>
    </w:p>
    <w:p>
      <w:pPr>
        <w:pStyle w:val="166"/>
        <w:spacing w:line="240" w:lineRule="auto"/>
        <w:ind w:left="0" w:firstLine="402"/>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Anyhow, knowing how to </w:t>
      </w:r>
      <w:r>
        <w:rPr>
          <w:rFonts w:hint="eastAsia" w:hAnsi="Times New Roman" w:eastAsia="宋体" w:cs="Times New Roman"/>
          <w:b/>
          <w:bCs/>
          <w:color w:val="FF0000"/>
          <w:highlight w:val="yellow"/>
          <w:lang w:val="en-US" w:eastAsia="zh-CN"/>
        </w:rPr>
        <w:t>43A</w:t>
      </w:r>
      <w:r>
        <w:rPr>
          <w:rFonts w:hint="default" w:ascii="Times New Roman" w:hAnsi="Times New Roman" w:eastAsia="宋体" w:cs="Times New Roman"/>
          <w:b w:val="0"/>
          <w:color w:val="000000"/>
        </w:rPr>
        <w:t>u</w:t>
      </w:r>
      <w:r>
        <w:rPr>
          <w:rFonts w:hint="default" w:ascii="Times New Roman" w:hAnsi="Times New Roman" w:eastAsia="宋体" w:cs="Times New Roman"/>
          <w:b w:val="0"/>
          <w:color w:val="000000"/>
          <w:highlight w:val="yellow"/>
        </w:rPr>
        <w:t>se the Internet</w:t>
      </w:r>
      <w:r>
        <w:rPr>
          <w:rFonts w:hint="default" w:ascii="Times New Roman" w:hAnsi="Times New Roman" w:eastAsia="宋体" w:cs="Times New Roman"/>
          <w:b w:val="0"/>
          <w:color w:val="000000"/>
        </w:rPr>
        <w:t xml:space="preserve"> is important. The key is to </w:t>
      </w:r>
      <w:r>
        <w:rPr>
          <w:rFonts w:hint="default" w:ascii="Times New Roman" w:hAnsi="Times New Roman" w:eastAsia="宋体" w:cs="Times New Roman"/>
          <w:b/>
          <w:bCs/>
          <w:color w:val="FF0000"/>
          <w:highlight w:val="yellow"/>
        </w:rPr>
        <w:t>have good self-control</w:t>
      </w:r>
      <w:r>
        <w:rPr>
          <w:rFonts w:hint="default" w:ascii="Times New Roman" w:hAnsi="Times New Roman" w:eastAsia="宋体" w:cs="Times New Roman"/>
          <w:b w:val="0"/>
          <w:color w:val="000000"/>
        </w:rPr>
        <w:t>. When you come across a difficult problem, think about it by yourself first. Be sure to understand the reasons behind the answers after you have turned to the Internet, or you won't make progress.</w:t>
      </w:r>
    </w:p>
    <w:p>
      <w:pPr>
        <w:pStyle w:val="166"/>
        <w:spacing w:line="240" w:lineRule="auto"/>
        <w:ind w:firstLine="0"/>
        <w:jc w:val="both"/>
        <w:rPr>
          <w:rFonts w:hint="eastAsia" w:ascii="Times New Roman" w:hAnsi="Times New Roman" w:eastAsia="宋体" w:cs="Times New Roman"/>
          <w:b w:val="0"/>
          <w:color w:val="000000"/>
          <w:lang w:eastAsia="zh-CN"/>
        </w:rPr>
      </w:pPr>
    </w:p>
    <w:p>
      <w:pPr>
        <w:pStyle w:val="166"/>
        <w:spacing w:line="240" w:lineRule="auto"/>
        <w:ind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41. What</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 xml:space="preserve">homework was Wu Qiong </w:t>
      </w:r>
      <w:r>
        <w:rPr>
          <w:rFonts w:hint="default" w:ascii="Times New Roman" w:hAnsi="Times New Roman" w:eastAsia="宋体" w:cs="Times New Roman"/>
          <w:b w:val="0"/>
          <w:color w:val="000000"/>
          <w:lang w:eastAsia="zh-CN"/>
        </w:rPr>
        <w:t>doing</w:t>
      </w:r>
      <w:r>
        <w:rPr>
          <w:rFonts w:hint="default" w:ascii="Times New Roman" w:hAnsi="Times New Roman" w:eastAsia="宋体" w:cs="Times New Roman"/>
          <w:b w:val="0"/>
          <w:color w:val="000000"/>
        </w:rPr>
        <w:t>?</w:t>
      </w:r>
    </w:p>
    <w:p>
      <w:pPr>
        <w:pStyle w:val="166"/>
        <w:tabs>
          <w:tab w:val="left" w:pos="545"/>
          <w:tab w:val="center" w:pos="3571"/>
          <w:tab w:val="center" w:pos="5609"/>
          <w:tab w:val="right" w:pos="8266"/>
        </w:tabs>
        <w:spacing w:line="240" w:lineRule="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b w:val="0"/>
          <w:color w:val="000000"/>
          <w:highlight w:val="yellow"/>
        </w:rPr>
        <w:t>A. Chemistry</w:t>
      </w:r>
      <w:r>
        <w:rPr>
          <w:rFonts w:hint="default" w:ascii="Times New Roman" w:hAnsi="Times New Roman" w:eastAsia="宋体" w:cs="Times New Roman"/>
        </w:rPr>
        <w:tab/>
      </w:r>
      <w:r>
        <w:rPr>
          <w:rFonts w:hint="default" w:ascii="Times New Roman" w:hAnsi="Times New Roman" w:eastAsia="宋体" w:cs="Times New Roman"/>
          <w:b w:val="0"/>
          <w:color w:val="000000"/>
        </w:rPr>
        <w:t>B.Physics</w:t>
      </w:r>
      <w:r>
        <w:rPr>
          <w:rFonts w:hint="default" w:ascii="Times New Roman" w:hAnsi="Times New Roman" w:eastAsia="宋体" w:cs="Times New Roman"/>
        </w:rPr>
        <w:tab/>
      </w:r>
      <w:r>
        <w:rPr>
          <w:rFonts w:hint="default" w:ascii="Times New Roman" w:hAnsi="Times New Roman" w:eastAsia="宋体" w:cs="Times New Roman"/>
          <w:b w:val="0"/>
          <w:color w:val="000000"/>
        </w:rPr>
        <w:t>C.Science</w:t>
      </w:r>
      <w:r>
        <w:rPr>
          <w:rFonts w:hint="default" w:ascii="Times New Roman" w:hAnsi="Times New Roman" w:eastAsia="宋体" w:cs="Times New Roman"/>
        </w:rPr>
        <w:tab/>
      </w:r>
      <w:r>
        <w:rPr>
          <w:rFonts w:hint="default" w:ascii="Times New Roman" w:hAnsi="Times New Roman" w:eastAsia="宋体" w:cs="Times New Roman"/>
          <w:b w:val="0"/>
          <w:color w:val="000000"/>
        </w:rPr>
        <w:t>D. English</w:t>
      </w:r>
    </w:p>
    <w:p>
      <w:pPr>
        <w:pStyle w:val="166"/>
        <w:spacing w:line="240" w:lineRule="auto"/>
        <w:ind w:left="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42. According to Wu, which of the following is true?</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A. The new learning way is </w:t>
      </w:r>
      <w:r>
        <w:rPr>
          <w:rFonts w:hint="default" w:ascii="Times New Roman" w:hAnsi="Times New Roman" w:eastAsia="宋体" w:cs="Times New Roman"/>
          <w:b w:val="0"/>
          <w:color w:val="000000"/>
          <w:lang w:eastAsia="zh-CN"/>
        </w:rPr>
        <w:t>difficult</w:t>
      </w:r>
      <w:r>
        <w:rPr>
          <w:rFonts w:hint="default" w:ascii="Times New Roman" w:hAnsi="Times New Roman" w:eastAsia="宋体" w:cs="Times New Roman"/>
          <w:b w:val="0"/>
          <w:color w:val="000000"/>
        </w:rPr>
        <w:t>.</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B. Students should study with the teacher </w:t>
      </w:r>
      <w:r>
        <w:rPr>
          <w:rFonts w:hint="default" w:ascii="Times New Roman" w:hAnsi="Times New Roman" w:eastAsia="宋体" w:cs="Times New Roman"/>
          <w:b w:val="0"/>
          <w:color w:val="000000"/>
          <w:lang w:eastAsia="zh-CN"/>
        </w:rPr>
        <w:t>face</w:t>
      </w:r>
      <w:r>
        <w:rPr>
          <w:rFonts w:hint="default" w:ascii="Times New Roman" w:hAnsi="Times New Roman" w:eastAsia="宋体" w:cs="Times New Roman"/>
          <w:b w:val="0"/>
          <w:color w:val="000000"/>
        </w:rPr>
        <w:t xml:space="preserve"> to face.</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highlight w:val="yellow"/>
        </w:rPr>
        <w:t>C. The new learning way is helpful for students'</w:t>
      </w:r>
      <w:r>
        <w:rPr>
          <w:rFonts w:hint="default" w:ascii="Times New Roman" w:hAnsi="Times New Roman" w:eastAsia="宋体" w:cs="Times New Roman"/>
          <w:b w:val="0"/>
          <w:color w:val="000000"/>
          <w:highlight w:val="yellow"/>
          <w:lang w:val="en-US" w:eastAsia="zh-CN"/>
        </w:rPr>
        <w:t xml:space="preserve"> </w:t>
      </w:r>
      <w:r>
        <w:rPr>
          <w:rFonts w:hint="default" w:ascii="Times New Roman" w:hAnsi="Times New Roman" w:eastAsia="宋体" w:cs="Times New Roman"/>
          <w:b w:val="0"/>
          <w:color w:val="000000"/>
          <w:highlight w:val="yellow"/>
        </w:rPr>
        <w:t>study and abilities</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D. Students could copy others'</w:t>
      </w:r>
      <w:r>
        <w:rPr>
          <w:rFonts w:hint="default" w:ascii="Times New Roman"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 xml:space="preserve">homework </w:t>
      </w:r>
      <w:r>
        <w:rPr>
          <w:rFonts w:hint="default" w:ascii="Times New Roman" w:hAnsi="Times New Roman" w:eastAsia="宋体" w:cs="Times New Roman"/>
          <w:b w:val="0"/>
          <w:color w:val="000000"/>
          <w:lang w:eastAsia="zh-CN"/>
        </w:rPr>
        <w:t>online</w:t>
      </w:r>
      <w:r>
        <w:rPr>
          <w:rFonts w:hint="default" w:ascii="Times New Roman" w:hAnsi="Times New Roman" w:eastAsia="宋体" w:cs="Times New Roman"/>
          <w:b w:val="0"/>
          <w:color w:val="000000"/>
        </w:rPr>
        <w:t>.</w:t>
      </w:r>
    </w:p>
    <w:p>
      <w:pPr>
        <w:pStyle w:val="166"/>
        <w:spacing w:line="240" w:lineRule="auto"/>
        <w:ind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43. When a student uses the Internet, what m</w:t>
      </w:r>
      <w:r>
        <w:rPr>
          <w:rFonts w:hint="default" w:ascii="Times New Roman" w:hAnsi="Times New Roman" w:eastAsia="宋体" w:cs="Times New Roman"/>
          <w:b w:val="0"/>
          <w:color w:val="000000"/>
          <w:lang w:val="en-US" w:eastAsia="zh-CN"/>
        </w:rPr>
        <w:t>u</w:t>
      </w:r>
      <w:r>
        <w:rPr>
          <w:rFonts w:hint="default" w:ascii="Times New Roman" w:hAnsi="Times New Roman" w:eastAsia="宋体" w:cs="Times New Roman"/>
          <w:b w:val="0"/>
          <w:color w:val="000000"/>
        </w:rPr>
        <w:t xml:space="preserve">st </w:t>
      </w:r>
      <w:r>
        <w:rPr>
          <w:rFonts w:hint="default" w:ascii="Times New Roman" w:hAnsi="Times New Roman" w:eastAsia="宋体" w:cs="Times New Roman"/>
          <w:b w:val="0"/>
          <w:color w:val="000000"/>
          <w:lang w:val="en-US" w:eastAsia="zh-CN"/>
        </w:rPr>
        <w:t>h</w:t>
      </w:r>
      <w:r>
        <w:rPr>
          <w:rFonts w:hint="default" w:ascii="Times New Roman" w:hAnsi="Times New Roman" w:eastAsia="宋体" w:cs="Times New Roman"/>
          <w:b w:val="0"/>
          <w:color w:val="000000"/>
        </w:rPr>
        <w:t>e do?</w:t>
      </w:r>
    </w:p>
    <w:p>
      <w:pPr>
        <w:pStyle w:val="166"/>
        <w:tabs>
          <w:tab w:val="left" w:pos="579"/>
          <w:tab w:val="right" w:pos="6892"/>
        </w:tabs>
        <w:spacing w:line="240" w:lineRule="auto"/>
        <w:rPr>
          <w:rFonts w:hint="default" w:ascii="Times New Roman" w:hAnsi="Times New Roman" w:eastAsia="宋体" w:cs="Times New Roman"/>
        </w:rPr>
      </w:pPr>
      <w:r>
        <w:rPr>
          <w:rFonts w:hint="default" w:ascii="Times New Roman" w:hAnsi="Times New Roman" w:eastAsia="宋体" w:cs="Times New Roman"/>
        </w:rPr>
        <w:tab/>
      </w:r>
      <w:r>
        <w:rPr>
          <w:rFonts w:hint="default" w:ascii="Times New Roman" w:hAnsi="Times New Roman" w:eastAsia="宋体" w:cs="Times New Roman"/>
          <w:b w:val="0"/>
          <w:color w:val="000000"/>
          <w:highlight w:val="yellow"/>
        </w:rPr>
        <w:t>A. Have good self-control.</w:t>
      </w:r>
      <w:r>
        <w:rPr>
          <w:rFonts w:hint="default" w:ascii="Times New Roman" w:hAnsi="Times New Roman" w:eastAsia="宋体" w:cs="Times New Roman"/>
        </w:rPr>
        <w:tab/>
      </w:r>
      <w:r>
        <w:rPr>
          <w:rFonts w:hint="default" w:ascii="Times New Roman" w:hAnsi="Times New Roman" w:eastAsia="宋体" w:cs="Times New Roman"/>
          <w:b w:val="0"/>
          <w:color w:val="000000"/>
        </w:rPr>
        <w:t>B. Have a f</w:t>
      </w:r>
      <w:r>
        <w:rPr>
          <w:rFonts w:hint="default" w:ascii="Times New Roman" w:hAnsi="Times New Roman" w:eastAsia="宋体" w:cs="Times New Roman"/>
          <w:b w:val="0"/>
          <w:color w:val="000000"/>
          <w:lang w:val="en-US" w:eastAsia="zh-CN"/>
        </w:rPr>
        <w:t>a</w:t>
      </w:r>
      <w:r>
        <w:rPr>
          <w:rFonts w:hint="default" w:ascii="Times New Roman" w:hAnsi="Times New Roman" w:eastAsia="宋体" w:cs="Times New Roman"/>
          <w:b w:val="0"/>
          <w:color w:val="000000"/>
        </w:rPr>
        <w:t>st net</w:t>
      </w:r>
      <w:r>
        <w:rPr>
          <w:rFonts w:hint="default" w:ascii="Times New Roman" w:hAnsi="Times New Roman" w:eastAsia="宋体" w:cs="Times New Roman"/>
          <w:b w:val="0"/>
          <w:color w:val="000000"/>
          <w:lang w:val="en-US" w:eastAsia="zh-CN"/>
        </w:rPr>
        <w:t>w</w:t>
      </w:r>
      <w:r>
        <w:rPr>
          <w:rFonts w:hint="default" w:ascii="Times New Roman" w:hAnsi="Times New Roman" w:eastAsia="宋体" w:cs="Times New Roman"/>
          <w:b w:val="0"/>
          <w:color w:val="000000"/>
        </w:rPr>
        <w:t>ork.</w:t>
      </w:r>
    </w:p>
    <w:p>
      <w:pPr>
        <w:pStyle w:val="166"/>
        <w:tabs>
          <w:tab w:val="left" w:pos="579"/>
          <w:tab w:val="left" w:pos="591"/>
          <w:tab w:val="right" w:pos="7574"/>
        </w:tabs>
        <w:spacing w:line="240" w:lineRule="auto"/>
        <w:rPr>
          <w:rFonts w:hint="default" w:ascii="Times New Roman" w:hAnsi="Times New Roman" w:eastAsia="宋体" w:cs="Times New Roman"/>
          <w:b w:val="0"/>
          <w:color w:val="000000"/>
        </w:rPr>
      </w:pPr>
      <w:r>
        <w:rPr>
          <w:rFonts w:hint="default" w:ascii="Times New Roman" w:hAnsi="Times New Roman" w:eastAsia="宋体" w:cs="Times New Roman"/>
        </w:rPr>
        <w:tab/>
      </w:r>
      <w:r>
        <w:rPr>
          <w:rFonts w:hint="default" w:ascii="Times New Roman" w:hAnsi="Times New Roman" w:eastAsia="宋体" w:cs="Times New Roman"/>
          <w:b w:val="0"/>
          <w:color w:val="000000"/>
        </w:rPr>
        <w:t>C.Ask bis parents to stay beside him.</w:t>
      </w:r>
      <w:r>
        <w:rPr>
          <w:rFonts w:hint="default" w:ascii="Times New Roman" w:hAnsi="Times New Roman" w:eastAsia="宋体" w:cs="Times New Roman"/>
        </w:rPr>
        <w:tab/>
      </w:r>
      <w:r>
        <w:rPr>
          <w:rFonts w:hint="default" w:ascii="Times New Roman" w:hAnsi="Times New Roman" w:eastAsia="宋体" w:cs="Times New Roman"/>
          <w:b w:val="0"/>
          <w:color w:val="000000"/>
        </w:rPr>
        <w:t>D. Have his friends around him.</w:t>
      </w:r>
    </w:p>
    <w:p>
      <w:pPr>
        <w:pStyle w:val="166"/>
        <w:tabs>
          <w:tab w:val="left" w:pos="579"/>
          <w:tab w:val="left" w:pos="591"/>
          <w:tab w:val="right" w:pos="7574"/>
        </w:tabs>
        <w:spacing w:line="240" w:lineRule="auto"/>
        <w:rPr>
          <w:rFonts w:hint="default" w:ascii="Times New Roman" w:hAnsi="Times New Roman" w:eastAsia="宋体" w:cs="Times New Roman"/>
          <w:b w:val="0"/>
          <w:color w:val="000000"/>
        </w:rPr>
      </w:pPr>
    </w:p>
    <w:p>
      <w:pPr>
        <w:pStyle w:val="166"/>
        <w:tabs>
          <w:tab w:val="left" w:pos="579"/>
          <w:tab w:val="left" w:pos="591"/>
          <w:tab w:val="right" w:pos="7574"/>
        </w:tabs>
        <w:spacing w:line="240" w:lineRule="auto"/>
        <w:jc w:val="center"/>
        <w:rPr>
          <w:rFonts w:hint="default" w:ascii="Times New Roman" w:hAnsi="Times New Roman" w:eastAsia="宋体" w:cs="Times New Roman"/>
          <w:b w:val="0"/>
          <w:color w:val="000000"/>
          <w:lang w:val="en-US" w:eastAsia="zh-CN"/>
        </w:rPr>
      </w:pPr>
      <w:r>
        <w:rPr>
          <w:rFonts w:hint="default" w:ascii="Times New Roman" w:hAnsi="Times New Roman" w:eastAsia="宋体" w:cs="Times New Roman"/>
          <w:b w:val="0"/>
          <w:color w:val="000000"/>
          <w:lang w:val="en-US" w:eastAsia="zh-CN"/>
        </w:rPr>
        <w:t>B</w:t>
      </w:r>
    </w:p>
    <w:p>
      <w:pPr>
        <w:pStyle w:val="166"/>
        <w:tabs>
          <w:tab w:val="left" w:pos="579"/>
          <w:tab w:val="left" w:pos="591"/>
          <w:tab w:val="right" w:pos="7574"/>
        </w:tabs>
        <w:spacing w:line="240" w:lineRule="auto"/>
        <w:jc w:val="center"/>
        <w:rPr>
          <w:rFonts w:hint="default" w:ascii="Times New Roman" w:hAnsi="Times New Roman" w:eastAsia="宋体" w:cs="Times New Roman"/>
          <w:b w:val="0"/>
          <w:color w:val="000000"/>
          <w:lang w:val="en-US" w:eastAsia="zh-CN"/>
        </w:rPr>
      </w:pPr>
    </w:p>
    <w:p>
      <w:pPr>
        <w:pStyle w:val="166"/>
        <w:spacing w:before="0" w:line="240" w:lineRule="auto"/>
        <w:ind w:left="0" w:firstLine="399"/>
        <w:jc w:val="both"/>
        <w:rPr>
          <w:rFonts w:hint="default" w:ascii="Times New Roman" w:hAnsi="Times New Roman" w:eastAsia="宋体" w:cs="Times New Roman"/>
        </w:rPr>
      </w:pPr>
      <w:r>
        <w:rPr>
          <w:rFonts w:hint="eastAsia" w:hAnsi="Times New Roman" w:eastAsia="宋体" w:cs="Times New Roman"/>
          <w:b/>
          <w:bCs/>
          <w:color w:val="FF0000"/>
          <w:highlight w:val="yellow"/>
          <w:lang w:val="en-US" w:eastAsia="zh-CN"/>
        </w:rPr>
        <w:t>1</w:t>
      </w:r>
      <w:r>
        <w:rPr>
          <w:rFonts w:hint="default" w:ascii="Times New Roman" w:hAnsi="Times New Roman" w:eastAsia="宋体" w:cs="Times New Roman"/>
          <w:b w:val="0"/>
          <w:color w:val="000000"/>
        </w:rPr>
        <w:t>Is your TV connected to the Internet? What about your chair, or your fridge? Probably they are not. But in the future, most things in your home may be connected, thanks-to the so-called "Internet of things".</w:t>
      </w:r>
    </w:p>
    <w:p>
      <w:pPr>
        <w:pStyle w:val="166"/>
        <w:spacing w:line="240" w:lineRule="auto"/>
        <w:ind w:left="0" w:firstLine="399"/>
        <w:jc w:val="both"/>
        <w:rPr>
          <w:rFonts w:hint="default" w:ascii="Times New Roman" w:hAnsi="Times New Roman" w:eastAsia="宋体" w:cs="Times New Roman"/>
        </w:rPr>
      </w:pPr>
      <w:r>
        <w:rPr>
          <w:rFonts w:hint="eastAsia" w:hAnsi="Times New Roman" w:eastAsia="宋体" w:cs="Times New Roman"/>
          <w:b/>
          <w:bCs/>
          <w:color w:val="FF0000"/>
          <w:highlight w:val="yellow"/>
          <w:lang w:val="en-US" w:eastAsia="zh-CN"/>
        </w:rPr>
        <w:t>2</w:t>
      </w:r>
      <w:r>
        <w:rPr>
          <w:rFonts w:hint="default" w:ascii="Times New Roman" w:hAnsi="Times New Roman" w:eastAsia="宋体" w:cs="Times New Roman"/>
          <w:b w:val="0"/>
          <w:color w:val="000000"/>
        </w:rPr>
        <w:t>The Internet of things may be coming sooner than you think. Earlier this year, Samsung CEO spent a lot of time talking about the Internet of things, no matter whether it's a remote control or a washing machine.</w:t>
      </w:r>
    </w:p>
    <w:p>
      <w:pPr>
        <w:pStyle w:val="166"/>
        <w:spacing w:line="240" w:lineRule="auto"/>
        <w:ind w:left="0" w:firstLine="399"/>
        <w:jc w:val="both"/>
        <w:rPr>
          <w:rFonts w:hint="default" w:ascii="Times New Roman" w:hAnsi="Times New Roman" w:eastAsia="宋体" w:cs="Times New Roman"/>
        </w:rPr>
      </w:pPr>
      <w:r>
        <w:rPr>
          <w:rFonts w:hint="eastAsia" w:hAnsi="Times New Roman" w:eastAsia="宋体" w:cs="Times New Roman"/>
          <w:b/>
          <w:bCs/>
          <w:color w:val="FF0000"/>
          <w:highlight w:val="yellow"/>
          <w:lang w:val="en-US" w:eastAsia="zh-CN"/>
        </w:rPr>
        <w:t>3</w:t>
      </w:r>
      <w:r>
        <w:rPr>
          <w:rFonts w:hint="default" w:ascii="Times New Roman" w:hAnsi="Times New Roman" w:eastAsia="宋体" w:cs="Times New Roman"/>
          <w:b w:val="0"/>
          <w:color w:val="000000"/>
        </w:rPr>
        <w:t xml:space="preserve">So, how do household(家用的)objects that are part of the Internet of things work? Well, think of a </w:t>
      </w:r>
      <w:r>
        <w:rPr>
          <w:rFonts w:hint="eastAsia" w:hAnsi="Times New Roman" w:eastAsia="宋体" w:cs="Times New Roman"/>
          <w:b/>
          <w:bCs/>
          <w:color w:val="FF0000"/>
          <w:highlight w:val="yellow"/>
          <w:lang w:val="en-US" w:eastAsia="zh-CN"/>
        </w:rPr>
        <w:t>44A/D错</w:t>
      </w:r>
      <w:r>
        <w:rPr>
          <w:rFonts w:hint="default" w:ascii="Times New Roman" w:hAnsi="Times New Roman" w:eastAsia="宋体" w:cs="Times New Roman"/>
          <w:b w:val="0"/>
          <w:color w:val="000000"/>
          <w:highlight w:val="yellow"/>
        </w:rPr>
        <w:t>common chair. When connected to the Internet, the chair warms up</w:t>
      </w:r>
      <w:r>
        <w:rPr>
          <w:rFonts w:hint="default" w:ascii="Times New Roman" w:hAnsi="Times New Roman" w:eastAsia="宋体" w:cs="Times New Roman"/>
          <w:b w:val="0"/>
          <w:color w:val="000000"/>
        </w:rPr>
        <w:t xml:space="preserve"> when it knows the user has just walked into the room and is feeling </w:t>
      </w:r>
      <w:r>
        <w:rPr>
          <w:rFonts w:hint="eastAsia" w:hAnsi="Times New Roman" w:eastAsia="宋体" w:cs="Times New Roman"/>
          <w:b w:val="0"/>
          <w:color w:val="000000"/>
          <w:lang w:eastAsia="zh-CN"/>
        </w:rPr>
        <w:t>cold</w:t>
      </w:r>
      <w:r>
        <w:rPr>
          <w:rFonts w:hint="default" w:ascii="Times New Roman" w:hAnsi="Times New Roman" w:eastAsia="宋体" w:cs="Times New Roman"/>
          <w:b w:val="0"/>
          <w:color w:val="000000"/>
        </w:rPr>
        <w:t>.</w:t>
      </w:r>
    </w:p>
    <w:p>
      <w:pPr>
        <w:pStyle w:val="166"/>
        <w:spacing w:line="240" w:lineRule="auto"/>
        <w:ind w:left="0" w:firstLine="399"/>
        <w:jc w:val="both"/>
        <w:rPr>
          <w:rFonts w:hint="default" w:ascii="Times New Roman" w:hAnsi="Times New Roman" w:eastAsia="宋体" w:cs="Times New Roman"/>
          <w:b w:val="0"/>
          <w:color w:val="000000"/>
        </w:rPr>
      </w:pPr>
      <w:r>
        <w:rPr>
          <w:rFonts w:hint="eastAsia" w:hAnsi="Times New Roman" w:eastAsia="宋体" w:cs="Times New Roman"/>
          <w:b/>
          <w:bCs/>
          <w:color w:val="FF0000"/>
          <w:highlight w:val="yellow"/>
          <w:lang w:val="en-US" w:eastAsia="zh-CN"/>
        </w:rPr>
        <w:t>4/ 44B对</w:t>
      </w:r>
      <w:r>
        <w:rPr>
          <w:rFonts w:hint="default" w:ascii="Times New Roman" w:hAnsi="Times New Roman" w:eastAsia="宋体" w:cs="Times New Roman"/>
          <w:b w:val="0"/>
          <w:color w:val="000000"/>
          <w:highlight w:val="yellow"/>
        </w:rPr>
        <w:t xml:space="preserve">An </w:t>
      </w:r>
      <w:r>
        <w:rPr>
          <w:rFonts w:hint="eastAsia" w:hAnsi="Times New Roman" w:eastAsia="宋体" w:cs="Times New Roman"/>
          <w:b w:val="0"/>
          <w:color w:val="000000"/>
          <w:highlight w:val="yellow"/>
          <w:lang w:val="en-US" w:eastAsia="zh-CN"/>
        </w:rPr>
        <w:t>in</w:t>
      </w:r>
      <w:r>
        <w:rPr>
          <w:rFonts w:hint="default" w:ascii="Times New Roman" w:hAnsi="Times New Roman" w:eastAsia="宋体" w:cs="Times New Roman"/>
          <w:b w:val="0"/>
          <w:color w:val="000000"/>
          <w:highlight w:val="yellow"/>
        </w:rPr>
        <w:t>ternet-co</w:t>
      </w:r>
      <w:r>
        <w:rPr>
          <w:rFonts w:hint="eastAsia" w:hAnsi="Times New Roman" w:eastAsia="宋体" w:cs="Times New Roman"/>
          <w:b w:val="0"/>
          <w:color w:val="000000"/>
          <w:highlight w:val="yellow"/>
          <w:lang w:val="en-US" w:eastAsia="zh-CN"/>
        </w:rPr>
        <w:t>nn</w:t>
      </w:r>
      <w:r>
        <w:rPr>
          <w:rFonts w:hint="default" w:ascii="Times New Roman" w:hAnsi="Times New Roman" w:eastAsia="宋体" w:cs="Times New Roman"/>
          <w:b w:val="0"/>
          <w:color w:val="000000"/>
          <w:highlight w:val="yellow"/>
        </w:rPr>
        <w:t>ected camera</w:t>
      </w:r>
      <w:r>
        <w:rPr>
          <w:rFonts w:hint="default" w:ascii="Times New Roman" w:hAnsi="Times New Roman" w:eastAsia="宋体" w:cs="Times New Roman"/>
          <w:b w:val="0"/>
          <w:color w:val="000000"/>
        </w:rPr>
        <w:t xml:space="preserve"> could help people feel safer in their homes. It can know people's faces and has an infrared sensor(红外传感器),so even if it's dark it can see when someone passes by and </w:t>
      </w:r>
      <w:r>
        <w:rPr>
          <w:rFonts w:hint="default" w:ascii="Times New Roman" w:hAnsi="Times New Roman" w:eastAsia="宋体" w:cs="Times New Roman"/>
          <w:b w:val="0"/>
          <w:color w:val="000000"/>
          <w:highlight w:val="yellow"/>
        </w:rPr>
        <w:t xml:space="preserve">send you a message on your smart phone </w:t>
      </w:r>
      <w:r>
        <w:rPr>
          <w:rFonts w:hint="default" w:ascii="Times New Roman" w:hAnsi="Times New Roman" w:eastAsia="宋体" w:cs="Times New Roman"/>
          <w:b w:val="0"/>
          <w:color w:val="000000"/>
        </w:rPr>
        <w:t>t</w:t>
      </w:r>
      <w:r>
        <w:rPr>
          <w:rFonts w:hint="eastAsia" w:hAnsi="Times New Roman" w:eastAsia="宋体" w:cs="Times New Roman"/>
          <w:b w:val="0"/>
          <w:color w:val="000000"/>
          <w:lang w:val="en-US" w:eastAsia="zh-CN"/>
        </w:rPr>
        <w:t xml:space="preserve">o </w:t>
      </w:r>
      <w:r>
        <w:rPr>
          <w:rFonts w:hint="default" w:ascii="Times New Roman" w:hAnsi="Times New Roman" w:eastAsia="宋体" w:cs="Times New Roman"/>
          <w:b w:val="0"/>
          <w:color w:val="000000"/>
        </w:rPr>
        <w:t xml:space="preserve">let you know who's there. If the person is someone you don't </w:t>
      </w:r>
      <w:r>
        <w:rPr>
          <w:rFonts w:hint="eastAsia" w:hAnsi="Times New Roman" w:eastAsia="宋体" w:cs="Times New Roman"/>
          <w:b w:val="0"/>
          <w:color w:val="000000"/>
          <w:lang w:val="en-US" w:eastAsia="zh-CN"/>
        </w:rPr>
        <w:t>kn</w:t>
      </w:r>
      <w:r>
        <w:rPr>
          <w:rFonts w:hint="default" w:ascii="Times New Roman" w:hAnsi="Times New Roman" w:eastAsia="宋体" w:cs="Times New Roman"/>
          <w:b w:val="0"/>
          <w:color w:val="000000"/>
        </w:rPr>
        <w:t>ow,it can tell you that, too.</w:t>
      </w:r>
    </w:p>
    <w:p>
      <w:pPr>
        <w:pStyle w:val="166"/>
        <w:spacing w:line="240" w:lineRule="auto"/>
        <w:ind w:left="0" w:firstLine="399"/>
        <w:jc w:val="both"/>
        <w:rPr>
          <w:rFonts w:hint="default" w:ascii="Times New Roman" w:hAnsi="Times New Roman" w:eastAsia="宋体" w:cs="Times New Roman"/>
          <w:b w:val="0"/>
          <w:color w:val="000000"/>
        </w:rPr>
      </w:pPr>
      <w:r>
        <w:rPr>
          <w:rFonts w:hint="eastAsia" w:hAnsi="Times New Roman" w:eastAsia="宋体" w:cs="Times New Roman"/>
          <w:b/>
          <w:bCs/>
          <w:color w:val="FF0000"/>
          <w:highlight w:val="yellow"/>
          <w:lang w:val="en-US" w:eastAsia="zh-CN"/>
        </w:rPr>
        <w:t xml:space="preserve">5/45A </w:t>
      </w:r>
      <w:r>
        <w:rPr>
          <w:rFonts w:hint="default" w:ascii="Times New Roman" w:hAnsi="Times New Roman" w:eastAsia="宋体" w:cs="Times New Roman"/>
          <w:b w:val="0"/>
          <w:color w:val="000000"/>
        </w:rPr>
        <w:t xml:space="preserve">But according to MIT Technology Review, whether companies are connecting dog food bowls or security systems to the Internet, there </w:t>
      </w:r>
      <w:r>
        <w:rPr>
          <w:rFonts w:hint="default" w:ascii="Times New Roman" w:hAnsi="Times New Roman" w:eastAsia="宋体" w:cs="Times New Roman"/>
          <w:b w:val="0"/>
          <w:color w:val="000000"/>
          <w:highlight w:val="yellow"/>
        </w:rPr>
        <w:t>may be some problems</w:t>
      </w:r>
      <w:r>
        <w:rPr>
          <w:rFonts w:hint="default" w:ascii="Times New Roman" w:hAnsi="Times New Roman" w:eastAsia="宋体" w:cs="Times New Roman"/>
          <w:b w:val="0"/>
          <w:color w:val="000000"/>
        </w:rPr>
        <w:t xml:space="preserve">. </w:t>
      </w:r>
      <w:r>
        <w:rPr>
          <w:rFonts w:hint="eastAsia" w:hAnsi="Times New Roman" w:eastAsia="宋体" w:cs="Times New Roman"/>
          <w:b w:val="0"/>
          <w:color w:val="000000"/>
          <w:lang w:val="en-US" w:eastAsia="zh-CN"/>
        </w:rPr>
        <w:t>F</w:t>
      </w:r>
      <w:r>
        <w:rPr>
          <w:rFonts w:hint="default" w:ascii="Times New Roman" w:hAnsi="Times New Roman" w:eastAsia="宋体" w:cs="Times New Roman"/>
          <w:b w:val="0"/>
          <w:color w:val="000000"/>
        </w:rPr>
        <w:t>or example, many early connected-home objects don't have much built-</w:t>
      </w:r>
      <w:r>
        <w:rPr>
          <w:rFonts w:hint="eastAsia" w:hAnsi="Times New Roman" w:eastAsia="宋体" w:cs="Times New Roman"/>
          <w:b w:val="0"/>
          <w:color w:val="000000"/>
          <w:lang w:val="en-US" w:eastAsia="zh-CN"/>
        </w:rPr>
        <w:t>i</w:t>
      </w:r>
      <w:r>
        <w:rPr>
          <w:rFonts w:hint="default" w:ascii="Times New Roman" w:hAnsi="Times New Roman" w:eastAsia="宋体" w:cs="Times New Roman"/>
          <w:b w:val="0"/>
          <w:color w:val="000000"/>
        </w:rPr>
        <w:t xml:space="preserve">n </w:t>
      </w:r>
      <w:r>
        <w:rPr>
          <w:rFonts w:hint="eastAsia" w:hAnsi="Times New Roman" w:eastAsia="宋体" w:cs="Times New Roman"/>
          <w:b w:val="0"/>
          <w:color w:val="000000"/>
          <w:lang w:eastAsia="zh-CN"/>
        </w:rPr>
        <w:t>security</w:t>
      </w:r>
      <w:r>
        <w:rPr>
          <w:rFonts w:hint="default" w:ascii="Times New Roman" w:hAnsi="Times New Roman" w:eastAsia="宋体" w:cs="Times New Roman"/>
          <w:b w:val="0"/>
          <w:color w:val="000000"/>
        </w:rPr>
        <w:t>,which means they cou</w:t>
      </w:r>
      <w:r>
        <w:rPr>
          <w:rFonts w:hint="eastAsia" w:hAnsi="Times New Roman" w:eastAsia="宋体" w:cs="Times New Roman"/>
          <w:b w:val="0"/>
          <w:color w:val="000000"/>
          <w:lang w:val="en-US" w:eastAsia="zh-CN"/>
        </w:rPr>
        <w:t>ld</w:t>
      </w:r>
      <w:r>
        <w:rPr>
          <w:rFonts w:hint="default" w:ascii="Times New Roman" w:hAnsi="Times New Roman" w:eastAsia="宋体" w:cs="Times New Roman"/>
          <w:b w:val="0"/>
          <w:color w:val="000000"/>
        </w:rPr>
        <w:t xml:space="preserve"> be hacked(被黑客攻击).</w:t>
      </w:r>
      <w:r>
        <w:rPr>
          <w:rFonts w:hint="eastAsia"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Moreover,</w:t>
      </w:r>
      <w:r>
        <w:rPr>
          <w:rFonts w:hint="eastAsia"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it could be difficult to get these new machines to work together especially when they are made by different companies. To fight this, many companies have joined the open Interconnected Consortium, which had 45 members by late 2014.</w:t>
      </w:r>
    </w:p>
    <w:p>
      <w:pPr>
        <w:pStyle w:val="166"/>
        <w:spacing w:line="240" w:lineRule="auto"/>
        <w:ind w:left="0" w:firstLine="399"/>
        <w:jc w:val="both"/>
        <w:rPr>
          <w:rFonts w:hint="default" w:ascii="Times New Roman" w:hAnsi="Times New Roman" w:eastAsia="宋体" w:cs="Times New Roman"/>
          <w:b w:val="0"/>
          <w:color w:val="000000"/>
        </w:rPr>
      </w:pPr>
      <w:r>
        <w:rPr>
          <w:rFonts w:hint="eastAsia" w:hAnsi="Times New Roman" w:eastAsia="宋体" w:cs="Times New Roman"/>
          <w:b/>
          <w:bCs/>
          <w:color w:val="FF0000"/>
          <w:highlight w:val="yellow"/>
          <w:lang w:val="en-US" w:eastAsia="zh-CN"/>
        </w:rPr>
        <w:t>46D</w:t>
      </w:r>
      <w:r>
        <w:rPr>
          <w:rFonts w:hint="default" w:ascii="Times New Roman" w:hAnsi="Times New Roman" w:eastAsia="宋体" w:cs="Times New Roman"/>
          <w:b w:val="0"/>
          <w:color w:val="000000"/>
        </w:rPr>
        <w:t>So, pic</w:t>
      </w:r>
      <w:r>
        <w:rPr>
          <w:rFonts w:hint="default" w:ascii="Times New Roman" w:hAnsi="Times New Roman" w:eastAsia="宋体" w:cs="Times New Roman"/>
          <w:b w:val="0"/>
          <w:color w:val="000000"/>
          <w:highlight w:val="yellow"/>
        </w:rPr>
        <w:t>ture this: you enter your home. The temperature changes to make you feel comfortable. Your favorite music starts playing for you. Do you think that this would be a good thing? It may happe</w:t>
      </w:r>
      <w:r>
        <w:rPr>
          <w:rFonts w:hint="default" w:ascii="Times New Roman" w:hAnsi="Times New Roman" w:eastAsia="宋体" w:cs="Times New Roman"/>
          <w:b w:val="0"/>
          <w:color w:val="000000"/>
        </w:rPr>
        <w:t>n sooner than you think.</w:t>
      </w:r>
    </w:p>
    <w:p>
      <w:pPr>
        <w:pStyle w:val="166"/>
        <w:spacing w:line="240" w:lineRule="auto"/>
        <w:ind w:left="0" w:firstLine="399"/>
        <w:jc w:val="both"/>
        <w:rPr>
          <w:rFonts w:hint="default" w:ascii="Times New Roman" w:hAnsi="Times New Roman" w:eastAsia="宋体" w:cs="Times New Roman"/>
          <w:b w:val="0"/>
          <w:color w:val="000000"/>
        </w:rPr>
      </w:pPr>
    </w:p>
    <w:p>
      <w:pPr>
        <w:pStyle w:val="166"/>
        <w:spacing w:line="240" w:lineRule="auto"/>
        <w:ind w:left="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44. We can infer from paragraphs 3 and 4 that </w:t>
      </w:r>
      <w:r>
        <w:rPr>
          <w:rFonts w:hint="eastAsia" w:hAnsi="Times New Roman" w:eastAsia="宋体" w:cs="Times New Roman"/>
          <w:b w:val="0"/>
          <w:color w:val="000000"/>
          <w:lang w:val="en-US" w:eastAsia="zh-CN"/>
        </w:rPr>
        <w:t>____</w:t>
      </w:r>
      <w:r>
        <w:rPr>
          <w:rFonts w:hint="default" w:ascii="Times New Roman" w:hAnsi="Times New Roman" w:eastAsia="宋体" w:cs="Times New Roman"/>
          <w:b w:val="0"/>
          <w:color w:val="000000"/>
        </w:rPr>
        <w:t>_.</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A. the chair can know whether the user feels cold or not</w:t>
      </w:r>
    </w:p>
    <w:p>
      <w:pPr>
        <w:pStyle w:val="166"/>
        <w:spacing w:line="240" w:lineRule="auto"/>
        <w:ind w:left="400" w:leftChars="200" w:firstLine="0"/>
        <w:jc w:val="both"/>
        <w:rPr>
          <w:rFonts w:hint="default" w:ascii="Times New Roman" w:hAnsi="Times New Roman" w:eastAsia="宋体" w:cs="Times New Roman"/>
          <w:highlight w:val="yellow"/>
        </w:rPr>
      </w:pPr>
      <w:r>
        <w:rPr>
          <w:rFonts w:hint="default" w:ascii="Times New Roman" w:hAnsi="Times New Roman" w:eastAsia="宋体" w:cs="Times New Roman"/>
          <w:b w:val="0"/>
          <w:color w:val="000000"/>
          <w:highlight w:val="yellow"/>
        </w:rPr>
        <w:t>B. an Internet-connected camera can be connected to t</w:t>
      </w:r>
      <w:r>
        <w:rPr>
          <w:rFonts w:hint="eastAsia" w:hAnsi="Times New Roman" w:eastAsia="宋体" w:cs="Times New Roman"/>
          <w:b w:val="0"/>
          <w:color w:val="000000"/>
          <w:highlight w:val="yellow"/>
          <w:lang w:val="en-US" w:eastAsia="zh-CN"/>
        </w:rPr>
        <w:t>h</w:t>
      </w:r>
      <w:r>
        <w:rPr>
          <w:rFonts w:hint="default" w:ascii="Times New Roman" w:hAnsi="Times New Roman" w:eastAsia="宋体" w:cs="Times New Roman"/>
          <w:b w:val="0"/>
          <w:color w:val="000000"/>
          <w:highlight w:val="yellow"/>
        </w:rPr>
        <w:t>e-user's smart phone</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C. an internet-connected camera can be used to take photos in the house</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D. a usual chair can warm up when it knows the user comes in</w:t>
      </w:r>
    </w:p>
    <w:p>
      <w:pPr>
        <w:pStyle w:val="166"/>
        <w:spacing w:line="240" w:lineRule="auto"/>
        <w:ind w:left="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45. Paragraph 5 is mainly about __</w:t>
      </w:r>
      <w:r>
        <w:rPr>
          <w:rFonts w:hint="eastAsia" w:hAnsi="Times New Roman" w:eastAsia="宋体" w:cs="Times New Roman"/>
          <w:b w:val="0"/>
          <w:color w:val="000000"/>
          <w:lang w:val="en-US" w:eastAsia="zh-CN"/>
        </w:rPr>
        <w:t>____</w:t>
      </w:r>
      <w:r>
        <w:rPr>
          <w:rFonts w:hint="default" w:ascii="Times New Roman" w:hAnsi="Times New Roman" w:eastAsia="宋体" w:cs="Times New Roman"/>
          <w:b w:val="0"/>
          <w:color w:val="000000"/>
        </w:rPr>
        <w:t>_.</w:t>
      </w:r>
    </w:p>
    <w:p>
      <w:pPr>
        <w:pStyle w:val="166"/>
        <w:spacing w:line="240" w:lineRule="auto"/>
        <w:ind w:left="400" w:leftChars="200" w:firstLine="0"/>
        <w:jc w:val="both"/>
        <w:rPr>
          <w:rFonts w:hint="default" w:ascii="Times New Roman" w:hAnsi="Times New Roman" w:eastAsia="宋体" w:cs="Times New Roman"/>
          <w:highlight w:val="yellow"/>
        </w:rPr>
      </w:pPr>
      <w:r>
        <w:rPr>
          <w:rFonts w:hint="default" w:ascii="Times New Roman" w:hAnsi="Times New Roman" w:eastAsia="宋体" w:cs="Times New Roman"/>
          <w:b w:val="0"/>
          <w:color w:val="000000"/>
          <w:highlight w:val="yellow"/>
        </w:rPr>
        <w:t>A. the possible problems of</w:t>
      </w:r>
      <w:r>
        <w:rPr>
          <w:rFonts w:hint="eastAsia" w:hAnsi="Times New Roman" w:eastAsia="宋体" w:cs="Times New Roman"/>
          <w:b w:val="0"/>
          <w:color w:val="000000"/>
          <w:highlight w:val="yellow"/>
          <w:lang w:val="en-US" w:eastAsia="zh-CN"/>
        </w:rPr>
        <w:t xml:space="preserve"> </w:t>
      </w:r>
      <w:r>
        <w:rPr>
          <w:rFonts w:hint="default" w:ascii="Times New Roman" w:hAnsi="Times New Roman" w:eastAsia="宋体" w:cs="Times New Roman"/>
          <w:b w:val="0"/>
          <w:color w:val="000000"/>
          <w:highlight w:val="yellow"/>
        </w:rPr>
        <w:t>"t</w:t>
      </w:r>
      <w:r>
        <w:rPr>
          <w:rFonts w:hint="eastAsia" w:hAnsi="Times New Roman" w:eastAsia="宋体" w:cs="Times New Roman"/>
          <w:b w:val="0"/>
          <w:color w:val="000000"/>
          <w:highlight w:val="yellow"/>
          <w:lang w:val="en-US" w:eastAsia="zh-CN"/>
        </w:rPr>
        <w:t>h</w:t>
      </w:r>
      <w:r>
        <w:rPr>
          <w:rFonts w:hint="default" w:ascii="Times New Roman" w:hAnsi="Times New Roman" w:eastAsia="宋体" w:cs="Times New Roman"/>
          <w:b w:val="0"/>
          <w:color w:val="000000"/>
          <w:highlight w:val="yellow"/>
        </w:rPr>
        <w:t xml:space="preserve">e </w:t>
      </w:r>
      <w:r>
        <w:rPr>
          <w:rFonts w:hint="eastAsia" w:hAnsi="Times New Roman" w:eastAsia="宋体" w:cs="Times New Roman"/>
          <w:b w:val="0"/>
          <w:color w:val="000000"/>
          <w:highlight w:val="yellow"/>
          <w:lang w:eastAsia="zh-CN"/>
        </w:rPr>
        <w:t>Internet</w:t>
      </w:r>
      <w:r>
        <w:rPr>
          <w:rFonts w:hint="default" w:ascii="Times New Roman" w:hAnsi="Times New Roman" w:eastAsia="宋体" w:cs="Times New Roman"/>
          <w:b w:val="0"/>
          <w:color w:val="000000"/>
          <w:highlight w:val="yellow"/>
        </w:rPr>
        <w:t xml:space="preserve"> of things"</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B. the problems with early connected-home objects</w:t>
      </w:r>
    </w:p>
    <w:p>
      <w:pPr>
        <w:pStyle w:val="166"/>
        <w:spacing w:line="240" w:lineRule="auto"/>
        <w:ind w:left="400" w:leftChars="200" w:firstLine="0"/>
        <w:jc w:val="both"/>
        <w:rPr>
          <w:rFonts w:hint="default" w:ascii="Times New Roman" w:hAnsi="Times New Roman" w:eastAsia="宋体" w:cs="Times New Roman"/>
        </w:rPr>
      </w:pPr>
      <w:r>
        <w:rPr>
          <w:rFonts w:hint="default" w:ascii="Times New Roman" w:hAnsi="Times New Roman" w:eastAsia="宋体" w:cs="Times New Roman"/>
          <w:b w:val="0"/>
          <w:color w:val="000000"/>
        </w:rPr>
        <w:t xml:space="preserve">C. how to solve the "the </w:t>
      </w:r>
      <w:r>
        <w:rPr>
          <w:rFonts w:hint="eastAsia" w:hAnsi="Times New Roman" w:eastAsia="宋体" w:cs="Times New Roman"/>
          <w:b w:val="0"/>
          <w:color w:val="000000"/>
          <w:lang w:eastAsia="zh-CN"/>
        </w:rPr>
        <w:t>Internet</w:t>
      </w:r>
      <w:r>
        <w:rPr>
          <w:rFonts w:hint="default" w:ascii="Times New Roman" w:hAnsi="Times New Roman" w:eastAsia="宋体" w:cs="Times New Roman"/>
          <w:b w:val="0"/>
          <w:color w:val="000000"/>
        </w:rPr>
        <w:t xml:space="preserve"> of things"problems</w:t>
      </w:r>
    </w:p>
    <w:p>
      <w:pPr>
        <w:pStyle w:val="166"/>
        <w:spacing w:line="240" w:lineRule="auto"/>
        <w:ind w:left="400" w:leftChars="200" w:firstLine="0"/>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D. How to solve the "the Internet of things" problems</w:t>
      </w:r>
    </w:p>
    <w:p>
      <w:pPr>
        <w:pStyle w:val="166"/>
        <w:spacing w:line="240" w:lineRule="auto"/>
        <w:ind w:left="0" w:firstLine="0"/>
        <w:jc w:val="both"/>
      </w:pPr>
      <w:r>
        <w:rPr>
          <w:b w:val="0"/>
          <w:color w:val="000000"/>
        </w:rPr>
        <w:t>46.Which of the following words best describes the writer's tone(语气)in the article?</w:t>
      </w:r>
    </w:p>
    <w:p>
      <w:pPr>
        <w:pStyle w:val="166"/>
        <w:spacing w:line="240" w:lineRule="auto"/>
        <w:ind w:left="400" w:leftChars="200" w:firstLine="0"/>
        <w:jc w:val="both"/>
        <w:rPr>
          <w:b w:val="0"/>
          <w:color w:val="000000"/>
          <w:highlight w:val="yellow"/>
        </w:rPr>
      </w:pPr>
      <w:r>
        <w:rPr>
          <w:b w:val="0"/>
          <w:color w:val="000000"/>
        </w:rPr>
        <w:t xml:space="preserve">A. worried </w:t>
      </w:r>
      <w:r>
        <w:rPr>
          <w:rFonts w:hint="eastAsia"/>
          <w:b w:val="0"/>
          <w:color w:val="000000"/>
          <w:lang w:val="en-US" w:eastAsia="zh-CN"/>
        </w:rPr>
        <w:t xml:space="preserve">  </w:t>
      </w:r>
      <w:r>
        <w:rPr>
          <w:b w:val="0"/>
          <w:color w:val="000000"/>
        </w:rPr>
        <w:t xml:space="preserve">B.doubtful </w:t>
      </w:r>
      <w:r>
        <w:rPr>
          <w:rFonts w:hint="eastAsia"/>
          <w:b w:val="0"/>
          <w:color w:val="000000"/>
          <w:lang w:val="en-US" w:eastAsia="zh-CN"/>
        </w:rPr>
        <w:t xml:space="preserve">  </w:t>
      </w:r>
      <w:r>
        <w:rPr>
          <w:b w:val="0"/>
          <w:color w:val="000000"/>
        </w:rPr>
        <w:t xml:space="preserve">C.humorous </w:t>
      </w:r>
      <w:r>
        <w:rPr>
          <w:rFonts w:hint="eastAsia"/>
          <w:b w:val="0"/>
          <w:color w:val="000000"/>
          <w:lang w:val="en-US" w:eastAsia="zh-CN"/>
        </w:rPr>
        <w:t xml:space="preserve">  </w:t>
      </w:r>
      <w:r>
        <w:rPr>
          <w:rFonts w:hint="eastAsia"/>
          <w:b w:val="0"/>
          <w:color w:val="000000"/>
          <w:highlight w:val="yellow"/>
          <w:lang w:val="en-US" w:eastAsia="zh-CN"/>
        </w:rPr>
        <w:t xml:space="preserve"> </w:t>
      </w:r>
      <w:r>
        <w:rPr>
          <w:b w:val="0"/>
          <w:color w:val="000000"/>
          <w:highlight w:val="yellow"/>
        </w:rPr>
        <w:t xml:space="preserve">D. hopeful </w:t>
      </w:r>
    </w:p>
    <w:p>
      <w:pPr>
        <w:pStyle w:val="166"/>
        <w:spacing w:line="240" w:lineRule="auto"/>
        <w:ind w:firstLine="0"/>
        <w:jc w:val="both"/>
        <w:rPr>
          <w:b w:val="0"/>
          <w:color w:val="000000"/>
        </w:rPr>
      </w:pPr>
    </w:p>
    <w:p>
      <w:pPr>
        <w:pStyle w:val="166"/>
        <w:spacing w:line="240" w:lineRule="auto"/>
        <w:ind w:firstLine="0"/>
        <w:jc w:val="center"/>
        <w:rPr>
          <w:b w:val="0"/>
          <w:color w:val="000000"/>
        </w:rPr>
      </w:pPr>
      <w:r>
        <w:rPr>
          <w:b w:val="0"/>
          <w:color w:val="000000"/>
        </w:rPr>
        <w:t>C</w:t>
      </w:r>
    </w:p>
    <w:p>
      <w:pPr>
        <w:pStyle w:val="166"/>
        <w:spacing w:line="240" w:lineRule="auto"/>
        <w:ind w:firstLine="0"/>
        <w:jc w:val="center"/>
        <w:rPr>
          <w:b w:val="0"/>
          <w:color w:val="000000"/>
        </w:rPr>
      </w:pPr>
    </w:p>
    <w:p>
      <w:pPr>
        <w:pStyle w:val="166"/>
        <w:spacing w:line="240" w:lineRule="auto"/>
        <w:ind w:left="0" w:firstLine="379"/>
        <w:jc w:val="both"/>
      </w:pPr>
      <w:r>
        <w:rPr>
          <w:b w:val="0"/>
          <w:color w:val="000000"/>
        </w:rPr>
        <w:t xml:space="preserve">There are about </w:t>
      </w:r>
      <w:r>
        <w:rPr>
          <w:b w:val="0"/>
          <w:color w:val="000000"/>
          <w:highlight w:val="yellow"/>
        </w:rPr>
        <w:t>6,000 la</w:t>
      </w:r>
      <w:r>
        <w:rPr>
          <w:b w:val="0"/>
          <w:color w:val="000000"/>
        </w:rPr>
        <w:t xml:space="preserve">nguages spoken around the world. </w:t>
      </w:r>
      <w:r>
        <w:rPr>
          <w:rFonts w:hint="eastAsia" w:hAnsi="Times New Roman" w:eastAsia="宋体" w:cs="Times New Roman"/>
          <w:b/>
          <w:bCs/>
          <w:color w:val="FF0000"/>
          <w:highlight w:val="yellow"/>
          <w:lang w:val="en-US" w:eastAsia="zh-CN"/>
        </w:rPr>
        <w:t>47D</w:t>
      </w:r>
      <w:r>
        <w:rPr>
          <w:b w:val="0"/>
          <w:color w:val="000000"/>
        </w:rPr>
        <w:t>But</w:t>
      </w:r>
      <w:r>
        <w:rPr>
          <w:b w:val="0"/>
          <w:color w:val="000000"/>
          <w:highlight w:val="yellow"/>
        </w:rPr>
        <w:t xml:space="preserve"> 43 percent</w:t>
      </w:r>
      <w:r>
        <w:rPr>
          <w:b w:val="0"/>
          <w:color w:val="000000"/>
        </w:rPr>
        <w:t xml:space="preserve"> of these languages are dying out.</w:t>
      </w:r>
    </w:p>
    <w:p>
      <w:pPr>
        <w:pStyle w:val="166"/>
        <w:spacing w:before="0" w:line="240" w:lineRule="auto"/>
        <w:ind w:left="0" w:firstLine="379"/>
        <w:jc w:val="both"/>
      </w:pPr>
      <w:r>
        <w:rPr>
          <w:b w:val="0"/>
          <w:color w:val="000000"/>
        </w:rPr>
        <w:t xml:space="preserve">This has many reasons. </w:t>
      </w:r>
      <w:r>
        <w:rPr>
          <w:rFonts w:hint="eastAsia" w:hAnsi="Times New Roman" w:eastAsia="宋体" w:cs="Times New Roman"/>
          <w:b/>
          <w:bCs/>
          <w:color w:val="FF0000"/>
          <w:highlight w:val="yellow"/>
          <w:lang w:val="en-US" w:eastAsia="zh-CN"/>
        </w:rPr>
        <w:t>48B</w:t>
      </w:r>
      <w:r>
        <w:rPr>
          <w:b w:val="0"/>
          <w:color w:val="000000"/>
          <w:highlight w:val="yellow"/>
        </w:rPr>
        <w:t>One</w:t>
      </w:r>
      <w:r>
        <w:rPr>
          <w:b w:val="0"/>
          <w:color w:val="000000"/>
        </w:rPr>
        <w:t xml:space="preserve"> is that </w:t>
      </w:r>
      <w:r>
        <w:rPr>
          <w:rFonts w:hint="eastAsia"/>
          <w:b w:val="0"/>
          <w:color w:val="000000"/>
          <w:lang w:eastAsia="zh-CN"/>
        </w:rPr>
        <w:t>some</w:t>
      </w:r>
      <w:r>
        <w:rPr>
          <w:b w:val="0"/>
          <w:color w:val="000000"/>
        </w:rPr>
        <w:t xml:space="preserve"> </w:t>
      </w:r>
      <w:r>
        <w:rPr>
          <w:b w:val="0"/>
          <w:color w:val="000000"/>
          <w:highlight w:val="yellow"/>
        </w:rPr>
        <w:t>communities of native speakers of the languages are gone.</w:t>
      </w:r>
      <w:r>
        <w:rPr>
          <w:b w:val="0"/>
          <w:color w:val="000000"/>
        </w:rPr>
        <w:t xml:space="preserve"> T</w:t>
      </w:r>
      <w:r>
        <w:rPr>
          <w:b w:val="0"/>
          <w:color w:val="000000"/>
          <w:highlight w:val="yellow"/>
        </w:rPr>
        <w:t xml:space="preserve">hese people sometimes leave their </w:t>
      </w:r>
      <w:r>
        <w:rPr>
          <w:rFonts w:hint="eastAsia"/>
          <w:b w:val="0"/>
          <w:color w:val="000000"/>
          <w:highlight w:val="yellow"/>
          <w:lang w:eastAsia="zh-CN"/>
        </w:rPr>
        <w:t>communities</w:t>
      </w:r>
      <w:r>
        <w:rPr>
          <w:b w:val="0"/>
          <w:color w:val="000000"/>
          <w:highlight w:val="yellow"/>
        </w:rPr>
        <w:t xml:space="preserve"> and move to cities or towns. What's more, to get better education and jobs, young people have to focus their attention on learning more popular language like English, French and Chinese rather than</w:t>
      </w:r>
      <w:r>
        <w:rPr>
          <w:b w:val="0"/>
          <w:color w:val="000000"/>
        </w:rPr>
        <w:t xml:space="preserve"> their own languages.</w:t>
      </w:r>
    </w:p>
    <w:p>
      <w:pPr>
        <w:pStyle w:val="166"/>
        <w:spacing w:line="240" w:lineRule="auto"/>
        <w:ind w:left="0" w:firstLine="379"/>
        <w:jc w:val="both"/>
      </w:pPr>
      <w:r>
        <w:rPr>
          <w:rFonts w:hint="eastAsia" w:eastAsia="宋体"/>
          <w:b w:val="0"/>
          <w:color w:val="000000"/>
          <w:lang w:eastAsia="zh-CN"/>
        </w:rPr>
        <w:t>Once</w:t>
      </w:r>
      <w:r>
        <w:rPr>
          <w:b w:val="0"/>
          <w:color w:val="000000"/>
        </w:rPr>
        <w:t xml:space="preserve"> a language dies, it </w:t>
      </w:r>
      <w:r>
        <w:rPr>
          <w:rFonts w:hint="eastAsia"/>
          <w:b w:val="0"/>
          <w:color w:val="000000"/>
          <w:lang w:eastAsia="zh-CN"/>
        </w:rPr>
        <w:t>seldom</w:t>
      </w:r>
      <w:r>
        <w:rPr>
          <w:b w:val="0"/>
          <w:color w:val="000000"/>
        </w:rPr>
        <w:t xml:space="preserve"> comes back to </w:t>
      </w:r>
      <w:r>
        <w:rPr>
          <w:rFonts w:hint="eastAsia"/>
          <w:b w:val="0"/>
          <w:color w:val="000000"/>
          <w:lang w:val="en-US" w:eastAsia="zh-CN"/>
        </w:rPr>
        <w:t>life</w:t>
      </w:r>
      <w:r>
        <w:rPr>
          <w:b w:val="0"/>
          <w:color w:val="000000"/>
        </w:rPr>
        <w:t xml:space="preserve">. Governments across the world are taking action to prevent this. In New Zealand, the </w:t>
      </w:r>
      <w:r>
        <w:rPr>
          <w:rFonts w:hint="eastAsia"/>
          <w:b w:val="0"/>
          <w:color w:val="000000"/>
          <w:lang w:eastAsia="zh-CN"/>
        </w:rPr>
        <w:t>government</w:t>
      </w:r>
      <w:r>
        <w:rPr>
          <w:b w:val="0"/>
          <w:color w:val="000000"/>
        </w:rPr>
        <w:t xml:space="preserve"> has said it wants more than 20 percent of the country's population to be able to speak Maori by 2024. China is also trying to protect its languages. In 2015, the government started a project to record about 130 languages spoken in China. Universities like Minzu University of China have created minority(少数民族） language majors for their students.</w:t>
      </w:r>
    </w:p>
    <w:p>
      <w:pPr>
        <w:pStyle w:val="166"/>
        <w:spacing w:line="240" w:lineRule="auto"/>
        <w:ind w:left="0" w:firstLine="379"/>
        <w:jc w:val="both"/>
        <w:rPr>
          <w:b w:val="0"/>
          <w:color w:val="000000"/>
        </w:rPr>
      </w:pPr>
      <w:r>
        <w:rPr>
          <w:b w:val="0"/>
          <w:color w:val="000000"/>
        </w:rPr>
        <w:t>Some languages are in danger. It is just a fact. However, all languages are human</w:t>
      </w:r>
      <w:r>
        <w:rPr>
          <w:b/>
          <w:bCs/>
          <w:color w:val="000000"/>
          <w:u w:val="single"/>
        </w:rPr>
        <w:t xml:space="preserve"> </w:t>
      </w:r>
      <w:r>
        <w:rPr>
          <w:rFonts w:hint="eastAsia" w:hAnsi="Times New Roman" w:eastAsia="宋体" w:cs="Times New Roman"/>
          <w:b/>
          <w:bCs/>
          <w:color w:val="FF0000"/>
          <w:highlight w:val="yellow"/>
          <w:lang w:val="en-US" w:eastAsia="zh-CN"/>
        </w:rPr>
        <w:t>49D</w:t>
      </w:r>
      <w:r>
        <w:rPr>
          <w:b/>
          <w:bCs/>
          <w:color w:val="000000"/>
          <w:u w:val="single"/>
        </w:rPr>
        <w:t>heritage</w:t>
      </w:r>
      <w:r>
        <w:rPr>
          <w:b w:val="0"/>
          <w:color w:val="000000"/>
        </w:rPr>
        <w:t>. When we lose a language, we lost the culture of the people who speak it. Language itself is often the only way to show a certain community's history and culture, as well as its knowledge of things like math and geography.</w:t>
      </w:r>
    </w:p>
    <w:p>
      <w:pPr>
        <w:pStyle w:val="166"/>
        <w:spacing w:line="240" w:lineRule="auto"/>
        <w:ind w:left="0" w:firstLine="379"/>
        <w:jc w:val="both"/>
        <w:rPr>
          <w:b w:val="0"/>
          <w:color w:val="000000"/>
        </w:rPr>
      </w:pPr>
    </w:p>
    <w:p>
      <w:pPr>
        <w:pStyle w:val="166"/>
        <w:spacing w:line="240" w:lineRule="auto"/>
        <w:ind w:left="0" w:firstLine="0"/>
        <w:jc w:val="both"/>
      </w:pPr>
      <w:r>
        <w:rPr>
          <w:b w:val="0"/>
          <w:color w:val="000000"/>
        </w:rPr>
        <w:t>47. How many languages worldwide are dying out?</w:t>
      </w:r>
    </w:p>
    <w:p>
      <w:pPr>
        <w:pStyle w:val="166"/>
        <w:tabs>
          <w:tab w:val="left" w:pos="625"/>
          <w:tab w:val="center" w:pos="3748"/>
          <w:tab w:val="right" w:pos="6848"/>
          <w:tab w:val="right" w:pos="8850"/>
        </w:tabs>
        <w:spacing w:line="240" w:lineRule="auto"/>
      </w:pPr>
      <w:r>
        <w:tab/>
      </w:r>
      <w:r>
        <w:rPr>
          <w:b w:val="0"/>
          <w:color w:val="000000"/>
        </w:rPr>
        <w:t>A. About 6,000</w:t>
      </w:r>
      <w:r>
        <w:tab/>
      </w:r>
      <w:r>
        <w:rPr>
          <w:b w:val="0"/>
          <w:color w:val="000000"/>
        </w:rPr>
        <w:t>B.About 3,420</w:t>
      </w:r>
      <w:r>
        <w:tab/>
      </w:r>
      <w:r>
        <w:rPr>
          <w:b w:val="0"/>
          <w:color w:val="000000"/>
        </w:rPr>
        <w:t>C.About 4300</w:t>
      </w:r>
      <w:r>
        <w:tab/>
      </w:r>
      <w:r>
        <w:rPr>
          <w:b w:val="0"/>
          <w:color w:val="000000"/>
          <w:highlight w:val="yellow"/>
        </w:rPr>
        <w:t>D. About 2580</w:t>
      </w:r>
    </w:p>
    <w:p>
      <w:pPr>
        <w:pStyle w:val="166"/>
        <w:spacing w:line="240" w:lineRule="auto"/>
        <w:ind w:left="0" w:firstLine="0"/>
        <w:jc w:val="both"/>
      </w:pPr>
      <w:r>
        <w:rPr>
          <w:b w:val="0"/>
          <w:color w:val="000000"/>
        </w:rPr>
        <w:t xml:space="preserve">48. Wiry might a language </w:t>
      </w:r>
      <w:r>
        <w:rPr>
          <w:rFonts w:hint="eastAsia"/>
          <w:b w:val="0"/>
          <w:color w:val="000000"/>
          <w:lang w:eastAsia="zh-CN"/>
        </w:rPr>
        <w:t>disappear</w:t>
      </w:r>
      <w:r>
        <w:rPr>
          <w:b w:val="0"/>
          <w:color w:val="000000"/>
        </w:rPr>
        <w:t xml:space="preserve"> according to the passage?</w:t>
      </w:r>
    </w:p>
    <w:p>
      <w:pPr>
        <w:pStyle w:val="166"/>
        <w:tabs>
          <w:tab w:val="left" w:pos="637"/>
          <w:tab w:val="right" w:pos="7626"/>
        </w:tabs>
        <w:spacing w:line="240" w:lineRule="auto"/>
      </w:pPr>
      <w:r>
        <w:tab/>
      </w:r>
      <w:r>
        <w:rPr>
          <w:b w:val="0"/>
          <w:color w:val="000000"/>
        </w:rPr>
        <w:t>A. It's not spoken in cities.</w:t>
      </w:r>
      <w:r>
        <w:tab/>
      </w:r>
      <w:r>
        <w:rPr>
          <w:b w:val="0"/>
          <w:color w:val="000000"/>
          <w:highlight w:val="yellow"/>
        </w:rPr>
        <w:t xml:space="preserve">B. It is used less in </w:t>
      </w:r>
      <w:r>
        <w:rPr>
          <w:rFonts w:hint="eastAsia"/>
          <w:b w:val="0"/>
          <w:color w:val="000000"/>
          <w:highlight w:val="yellow"/>
          <w:lang w:eastAsia="zh-CN"/>
        </w:rPr>
        <w:t>daily</w:t>
      </w:r>
      <w:r>
        <w:rPr>
          <w:b w:val="0"/>
          <w:color w:val="000000"/>
          <w:highlight w:val="yellow"/>
        </w:rPr>
        <w:t xml:space="preserve"> life.</w:t>
      </w:r>
    </w:p>
    <w:p>
      <w:pPr>
        <w:pStyle w:val="166"/>
        <w:tabs>
          <w:tab w:val="left" w:pos="637"/>
          <w:tab w:val="right" w:pos="7592"/>
        </w:tabs>
        <w:spacing w:line="240" w:lineRule="auto"/>
      </w:pPr>
      <w:r>
        <w:tab/>
      </w:r>
      <w:r>
        <w:rPr>
          <w:b w:val="0"/>
          <w:color w:val="000000"/>
        </w:rPr>
        <w:t xml:space="preserve">C.It is too difficult to </w:t>
      </w:r>
      <w:r>
        <w:rPr>
          <w:rFonts w:hint="eastAsia"/>
          <w:b w:val="0"/>
          <w:color w:val="000000"/>
          <w:lang w:eastAsia="zh-CN"/>
        </w:rPr>
        <w:t>learn</w:t>
      </w:r>
      <w:r>
        <w:rPr>
          <w:b w:val="0"/>
          <w:color w:val="000000"/>
        </w:rPr>
        <w:t>.</w:t>
      </w:r>
      <w:r>
        <w:tab/>
      </w:r>
      <w:r>
        <w:rPr>
          <w:b w:val="0"/>
          <w:color w:val="000000"/>
        </w:rPr>
        <w:t xml:space="preserve">D. It's not </w:t>
      </w:r>
      <w:r>
        <w:rPr>
          <w:rFonts w:hint="eastAsia"/>
          <w:b w:val="0"/>
          <w:color w:val="000000"/>
          <w:lang w:eastAsia="zh-CN"/>
        </w:rPr>
        <w:t>offered</w:t>
      </w:r>
      <w:r>
        <w:rPr>
          <w:b w:val="0"/>
          <w:color w:val="000000"/>
        </w:rPr>
        <w:t xml:space="preserve"> in schools.</w:t>
      </w:r>
    </w:p>
    <w:p>
      <w:pPr>
        <w:pStyle w:val="166"/>
        <w:numPr>
          <w:ilvl w:val="0"/>
          <w:numId w:val="8"/>
        </w:numPr>
        <w:tabs>
          <w:tab w:val="left" w:pos="625"/>
          <w:tab w:val="left" w:pos="671"/>
        </w:tabs>
        <w:spacing w:line="240" w:lineRule="auto"/>
        <w:rPr>
          <w:b w:val="0"/>
          <w:color w:val="000000"/>
        </w:rPr>
      </w:pPr>
      <w:r>
        <w:rPr>
          <w:b w:val="0"/>
          <w:color w:val="000000"/>
        </w:rPr>
        <w:t xml:space="preserve">What's the Chinese meaning of the underlined word "heritage" in the last paragraph? </w:t>
      </w:r>
    </w:p>
    <w:p>
      <w:pPr>
        <w:pStyle w:val="166"/>
        <w:numPr>
          <w:ilvl w:val="0"/>
          <w:numId w:val="0"/>
        </w:numPr>
        <w:tabs>
          <w:tab w:val="left" w:pos="625"/>
          <w:tab w:val="left" w:pos="671"/>
        </w:tabs>
        <w:spacing w:line="240" w:lineRule="auto"/>
      </w:pPr>
      <w:r>
        <w:rPr>
          <w:rFonts w:hint="eastAsia"/>
          <w:b w:val="0"/>
          <w:color w:val="000000"/>
          <w:lang w:val="en-US" w:eastAsia="zh-CN"/>
        </w:rPr>
        <w:t xml:space="preserve">          </w:t>
      </w:r>
      <w:r>
        <w:rPr>
          <w:b w:val="0"/>
          <w:color w:val="000000"/>
        </w:rPr>
        <w:t>A.态度</w:t>
      </w:r>
      <w:r>
        <w:rPr>
          <w:rFonts w:hint="eastAsia"/>
          <w:b w:val="0"/>
          <w:color w:val="000000"/>
          <w:lang w:val="en-US" w:eastAsia="zh-CN"/>
        </w:rPr>
        <w:t xml:space="preserve">  </w:t>
      </w:r>
      <w:r>
        <w:rPr>
          <w:b w:val="0"/>
          <w:color w:val="000000"/>
        </w:rPr>
        <w:t>B.权利</w:t>
      </w:r>
      <w:r>
        <w:rPr>
          <w:rFonts w:hint="eastAsia"/>
          <w:b w:val="0"/>
          <w:color w:val="000000"/>
          <w:lang w:val="en-US" w:eastAsia="zh-CN"/>
        </w:rPr>
        <w:t xml:space="preserve">    C.标准   </w:t>
      </w:r>
      <w:r>
        <w:rPr>
          <w:rFonts w:hint="eastAsia"/>
          <w:b w:val="0"/>
          <w:color w:val="000000"/>
          <w:highlight w:val="yellow"/>
          <w:lang w:val="en-US" w:eastAsia="zh-CN"/>
        </w:rPr>
        <w:t>D.遗产</w:t>
      </w:r>
      <w:r>
        <w:rPr>
          <w:rFonts w:hint="eastAsia"/>
          <w:b w:val="0"/>
          <w:color w:val="000000"/>
          <w:lang w:val="en-US" w:eastAsia="zh-CN"/>
        </w:rPr>
        <w:tab/>
      </w:r>
    </w:p>
    <w:p>
      <w:pPr>
        <w:pStyle w:val="166"/>
        <w:spacing w:before="0" w:line="240" w:lineRule="auto"/>
        <w:ind w:left="0" w:firstLine="0"/>
        <w:jc w:val="both"/>
      </w:pPr>
      <w:r>
        <w:rPr>
          <w:b w:val="0"/>
          <w:color w:val="000000"/>
        </w:rPr>
        <w:t>50. Which is the best tit</w:t>
      </w:r>
      <w:r>
        <w:rPr>
          <w:rFonts w:hint="eastAsia"/>
          <w:b w:val="0"/>
          <w:color w:val="000000"/>
          <w:lang w:val="en-US" w:eastAsia="zh-CN"/>
        </w:rPr>
        <w:t>l</w:t>
      </w:r>
      <w:r>
        <w:rPr>
          <w:b w:val="0"/>
          <w:color w:val="000000"/>
        </w:rPr>
        <w:t>e for this passage?</w:t>
      </w:r>
    </w:p>
    <w:p>
      <w:pPr>
        <w:pStyle w:val="166"/>
        <w:tabs>
          <w:tab w:val="left" w:pos="659"/>
          <w:tab w:val="right" w:pos="7763"/>
        </w:tabs>
        <w:spacing w:line="240" w:lineRule="auto"/>
      </w:pPr>
      <w:r>
        <w:tab/>
      </w:r>
      <w:r>
        <w:rPr>
          <w:b w:val="0"/>
          <w:color w:val="000000"/>
        </w:rPr>
        <w:t>A. Save the Language in China</w:t>
      </w:r>
      <w:r>
        <w:tab/>
      </w:r>
      <w:r>
        <w:rPr>
          <w:b w:val="0"/>
          <w:color w:val="000000"/>
        </w:rPr>
        <w:t>B. What happened to languages?</w:t>
      </w:r>
    </w:p>
    <w:p>
      <w:pPr>
        <w:pStyle w:val="166"/>
        <w:tabs>
          <w:tab w:val="left" w:pos="637"/>
          <w:tab w:val="right" w:pos="7946"/>
        </w:tabs>
        <w:spacing w:line="240" w:lineRule="auto"/>
        <w:rPr>
          <w:b w:val="0"/>
          <w:color w:val="000000"/>
        </w:rPr>
      </w:pPr>
      <w:r>
        <w:tab/>
      </w:r>
      <w:r>
        <w:rPr>
          <w:b w:val="0"/>
          <w:color w:val="000000"/>
          <w:highlight w:val="yellow"/>
        </w:rPr>
        <w:t>C.Save the Languages from Dying Out</w:t>
      </w:r>
      <w:r>
        <w:tab/>
      </w:r>
      <w:r>
        <w:rPr>
          <w:rFonts w:hint="eastAsia"/>
          <w:lang w:val="en-US" w:eastAsia="zh-CN"/>
        </w:rPr>
        <w:t xml:space="preserve"> </w:t>
      </w:r>
      <w:r>
        <w:rPr>
          <w:b w:val="0"/>
          <w:color w:val="000000"/>
        </w:rPr>
        <w:t xml:space="preserve">D. </w:t>
      </w:r>
      <w:r>
        <w:rPr>
          <w:rFonts w:hint="eastAsia"/>
          <w:b w:val="0"/>
          <w:color w:val="000000"/>
          <w:lang w:eastAsia="zh-CN"/>
        </w:rPr>
        <w:t>Which</w:t>
      </w:r>
      <w:r>
        <w:rPr>
          <w:b w:val="0"/>
          <w:color w:val="000000"/>
        </w:rPr>
        <w:t xml:space="preserve"> languages are dying out?</w:t>
      </w:r>
    </w:p>
    <w:p>
      <w:pPr>
        <w:pStyle w:val="166"/>
        <w:tabs>
          <w:tab w:val="left" w:pos="637"/>
          <w:tab w:val="right" w:pos="7946"/>
        </w:tabs>
        <w:spacing w:line="240" w:lineRule="auto"/>
        <w:rPr>
          <w:b w:val="0"/>
          <w:color w:val="000000"/>
        </w:rPr>
      </w:pPr>
    </w:p>
    <w:p>
      <w:pPr>
        <w:pStyle w:val="166"/>
        <w:spacing w:line="240" w:lineRule="auto"/>
        <w:ind w:firstLine="0"/>
        <w:jc w:val="both"/>
      </w:pPr>
      <w:r>
        <w:rPr>
          <w:b w:val="0"/>
          <w:color w:val="000000"/>
        </w:rPr>
        <w:t>第二节：阅读下面一篇短文，从短文后的选项中选出能填入空白处的最佳选项。选项中有两项为多余选项。（共5小题，计5分）</w:t>
      </w:r>
    </w:p>
    <w:p>
      <w:pPr>
        <w:pStyle w:val="166"/>
        <w:spacing w:line="240" w:lineRule="auto"/>
        <w:ind w:left="0" w:firstLine="379"/>
        <w:jc w:val="both"/>
      </w:pPr>
      <w:r>
        <w:rPr>
          <w:b w:val="0"/>
          <w:color w:val="000000"/>
        </w:rPr>
        <w:t xml:space="preserve">Sony has </w:t>
      </w:r>
      <w:r>
        <w:rPr>
          <w:b w:val="0"/>
          <w:color w:val="000000"/>
          <w:highlight w:val="cyan"/>
        </w:rPr>
        <w:t>a new invention</w:t>
      </w:r>
      <w:r>
        <w:rPr>
          <w:b w:val="0"/>
          <w:color w:val="000000"/>
        </w:rPr>
        <w:t xml:space="preserve"> for anyone who's ever wished they could carry their air conditioner on hot </w:t>
      </w:r>
      <w:r>
        <w:rPr>
          <w:rFonts w:hint="eastAsia"/>
          <w:b w:val="0"/>
          <w:color w:val="000000"/>
          <w:lang w:eastAsia="zh-CN"/>
        </w:rPr>
        <w:t>summer</w:t>
      </w:r>
      <w:r>
        <w:rPr>
          <w:b w:val="0"/>
          <w:color w:val="000000"/>
        </w:rPr>
        <w:t xml:space="preserve"> days.</w:t>
      </w:r>
    </w:p>
    <w:p>
      <w:pPr>
        <w:pStyle w:val="166"/>
        <w:numPr>
          <w:ilvl w:val="0"/>
          <w:numId w:val="10"/>
        </w:numPr>
        <w:spacing w:line="240" w:lineRule="auto"/>
        <w:ind w:left="0" w:firstLine="379"/>
        <w:jc w:val="both"/>
      </w:pPr>
      <w:r>
        <w:rPr>
          <w:b w:val="0"/>
          <w:color w:val="800000"/>
        </w:rPr>
        <w:t>__</w:t>
      </w:r>
      <w:r>
        <w:rPr>
          <w:rFonts w:hint="eastAsia"/>
          <w:b w:val="0"/>
          <w:color w:val="800000"/>
          <w:lang w:val="en-US" w:eastAsia="zh-CN"/>
        </w:rPr>
        <w:t>_____</w:t>
      </w:r>
      <w:r>
        <w:rPr>
          <w:rFonts w:hint="eastAsia" w:hAnsi="Times New Roman" w:cs="Times New Roman"/>
          <w:color w:val="FF0000"/>
          <w:sz w:val="21"/>
          <w:szCs w:val="21"/>
          <w:highlight w:val="yellow"/>
          <w:lang w:val="en-US" w:eastAsia="zh-CN"/>
        </w:rPr>
        <w:t xml:space="preserve">C. The invention is called Reon Pocket. </w:t>
      </w:r>
      <w:r>
        <w:rPr>
          <w:b w:val="0"/>
          <w:color w:val="000000"/>
          <w:highlight w:val="cyan"/>
        </w:rPr>
        <w:t>It</w:t>
      </w:r>
      <w:r>
        <w:rPr>
          <w:rFonts w:hint="eastAsia"/>
          <w:b w:val="0"/>
          <w:color w:val="000000"/>
          <w:highlight w:val="cyan"/>
          <w:lang w:val="en-US" w:eastAsia="zh-CN"/>
        </w:rPr>
        <w:t xml:space="preserve"> </w:t>
      </w:r>
      <w:r>
        <w:rPr>
          <w:b w:val="0"/>
          <w:color w:val="000000"/>
        </w:rPr>
        <w:t xml:space="preserve">is a small and light device (装备). Users can put it into the pocket of a specially </w:t>
      </w:r>
      <w:r>
        <w:rPr>
          <w:rFonts w:hint="eastAsia"/>
          <w:b w:val="0"/>
          <w:color w:val="000000"/>
          <w:lang w:eastAsia="zh-CN"/>
        </w:rPr>
        <w:t>designed</w:t>
      </w:r>
      <w:r>
        <w:rPr>
          <w:b w:val="0"/>
          <w:color w:val="000000"/>
        </w:rPr>
        <w:t xml:space="preserve"> T-shirt. With a smart phone app, it is able to heat or cool users.</w:t>
      </w:r>
    </w:p>
    <w:p>
      <w:pPr>
        <w:pStyle w:val="166"/>
        <w:spacing w:line="240" w:lineRule="auto"/>
        <w:ind w:left="0" w:firstLine="379"/>
        <w:jc w:val="both"/>
        <w:rPr>
          <w:rFonts w:hint="default" w:ascii="Times New Roman" w:hAnsi="Times New Roman" w:eastAsia="宋体" w:cs="Times New Roman"/>
          <w:color w:val="FF0000"/>
          <w:sz w:val="21"/>
          <w:szCs w:val="21"/>
          <w:highlight w:val="yellow"/>
        </w:rPr>
      </w:pPr>
      <w:r>
        <w:rPr>
          <w:b w:val="0"/>
          <w:color w:val="000000"/>
          <w:highlight w:val="cyan"/>
        </w:rPr>
        <w:t>“</w:t>
      </w:r>
      <w:r>
        <w:rPr>
          <w:b w:val="0"/>
          <w:color w:val="000000"/>
        </w:rPr>
        <w:t>52. _</w:t>
      </w:r>
      <w:r>
        <w:rPr>
          <w:rFonts w:hint="eastAsia"/>
          <w:b w:val="0"/>
          <w:color w:val="000000"/>
          <w:lang w:val="en-US" w:eastAsia="zh-CN"/>
        </w:rPr>
        <w:t>_____</w:t>
      </w:r>
      <w:r>
        <w:rPr>
          <w:rFonts w:hint="eastAsia" w:hAnsi="Times New Roman" w:cs="Times New Roman"/>
          <w:color w:val="FF0000"/>
          <w:sz w:val="21"/>
          <w:szCs w:val="21"/>
          <w:highlight w:val="yellow"/>
          <w:lang w:val="en-US" w:eastAsia="zh-CN"/>
        </w:rPr>
        <w:t>G</w:t>
      </w:r>
      <w:r>
        <w:rPr>
          <w:rFonts w:hint="default" w:ascii="Times New Roman" w:hAnsi="Times New Roman" w:eastAsia="宋体" w:cs="Times New Roman"/>
          <w:color w:val="FF0000"/>
          <w:sz w:val="21"/>
          <w:szCs w:val="21"/>
          <w:highlight w:val="yellow"/>
        </w:rPr>
        <w:t>. More and more people pay attention to the comfort in their clothing.</w:t>
      </w:r>
      <w:r>
        <w:rPr>
          <w:rFonts w:hint="eastAsia" w:ascii="Times New Roman" w:hAnsi="Times New Roman" w:eastAsia="宋体" w:cs="Times New Roman"/>
          <w:color w:val="FF0000"/>
          <w:sz w:val="21"/>
          <w:szCs w:val="21"/>
          <w:highlight w:val="yellow"/>
          <w:lang w:val="en-US" w:eastAsia="zh-CN"/>
        </w:rPr>
        <w:t xml:space="preserve"> </w:t>
      </w:r>
      <w:r>
        <w:rPr>
          <w:b w:val="0"/>
          <w:color w:val="000000"/>
          <w:highlight w:val="cyan"/>
        </w:rPr>
        <w:t>So we</w:t>
      </w:r>
      <w:r>
        <w:rPr>
          <w:b w:val="0"/>
          <w:color w:val="000000"/>
        </w:rPr>
        <w:t xml:space="preserve"> considered creating something new with both technology and fashion,</w:t>
      </w:r>
      <w:r>
        <w:rPr>
          <w:b w:val="0"/>
          <w:color w:val="000000"/>
          <w:highlight w:val="cyan"/>
        </w:rPr>
        <w:t>"</w:t>
      </w:r>
      <w:r>
        <w:rPr>
          <w:b w:val="0"/>
          <w:color w:val="000000"/>
        </w:rPr>
        <w:t xml:space="preserve"> Yoic</w:t>
      </w:r>
      <w:r>
        <w:rPr>
          <w:rFonts w:hint="eastAsia"/>
          <w:b w:val="0"/>
          <w:color w:val="000000"/>
          <w:lang w:val="en-US" w:eastAsia="zh-CN"/>
        </w:rPr>
        <w:t>hi H</w:t>
      </w:r>
      <w:r>
        <w:rPr>
          <w:b w:val="0"/>
          <w:color w:val="000000"/>
        </w:rPr>
        <w:t>o, the manager of the project said. In 2017, his team started trying di</w:t>
      </w:r>
      <w:r>
        <w:rPr>
          <w:rFonts w:hint="eastAsia"/>
          <w:b w:val="0"/>
          <w:color w:val="000000"/>
          <w:lang w:val="en-US" w:eastAsia="zh-CN"/>
        </w:rPr>
        <w:t>ff</w:t>
      </w:r>
      <w:r>
        <w:rPr>
          <w:b w:val="0"/>
          <w:color w:val="000000"/>
        </w:rPr>
        <w:t>erent ways</w:t>
      </w:r>
      <w:r>
        <w:rPr>
          <w:rFonts w:hint="eastAsia"/>
          <w:b w:val="0"/>
          <w:color w:val="000000"/>
          <w:lang w:val="en-US" w:eastAsia="zh-CN"/>
        </w:rPr>
        <w:t xml:space="preserve"> </w:t>
      </w:r>
      <w:r>
        <w:rPr>
          <w:b w:val="0"/>
          <w:color w:val="000000"/>
        </w:rPr>
        <w:t>to rea</w:t>
      </w:r>
      <w:r>
        <w:rPr>
          <w:rFonts w:hint="eastAsia"/>
          <w:b w:val="0"/>
          <w:color w:val="000000"/>
          <w:lang w:val="en-US" w:eastAsia="zh-CN"/>
        </w:rPr>
        <w:t>c</w:t>
      </w:r>
      <w:r>
        <w:rPr>
          <w:b w:val="0"/>
          <w:color w:val="000000"/>
        </w:rPr>
        <w:t xml:space="preserve">h the goal. 53. </w:t>
      </w:r>
      <w:r>
        <w:rPr>
          <w:rFonts w:hint="eastAsia"/>
          <w:b w:val="0"/>
          <w:color w:val="000000"/>
          <w:lang w:val="en-US" w:eastAsia="zh-CN"/>
        </w:rPr>
        <w:t>__</w:t>
      </w:r>
      <w:r>
        <w:rPr>
          <w:rFonts w:hint="eastAsia" w:hAnsi="Times New Roman" w:cs="Times New Roman"/>
          <w:color w:val="FF0000"/>
          <w:sz w:val="21"/>
          <w:szCs w:val="21"/>
          <w:highlight w:val="yellow"/>
          <w:lang w:val="en-US" w:eastAsia="zh-CN"/>
        </w:rPr>
        <w:t>B</w:t>
      </w:r>
      <w:r>
        <w:rPr>
          <w:rFonts w:hint="default" w:ascii="Times New Roman" w:hAnsi="Times New Roman" w:eastAsia="宋体" w:cs="Times New Roman"/>
          <w:color w:val="FF0000"/>
          <w:sz w:val="21"/>
          <w:szCs w:val="21"/>
          <w:highlight w:val="yellow"/>
        </w:rPr>
        <w:t xml:space="preserve">. </w:t>
      </w:r>
      <w:r>
        <w:rPr>
          <w:rFonts w:hint="default" w:ascii="Times New Roman" w:hAnsi="Times New Roman" w:eastAsia="宋体" w:cs="Times New Roman"/>
          <w:color w:val="FF0000"/>
          <w:sz w:val="21"/>
          <w:szCs w:val="21"/>
          <w:highlight w:val="cyan"/>
        </w:rPr>
        <w:t>And</w:t>
      </w:r>
      <w:r>
        <w:rPr>
          <w:rFonts w:hint="default" w:ascii="Times New Roman" w:hAnsi="Times New Roman" w:eastAsia="宋体" w:cs="Times New Roman"/>
          <w:color w:val="FF0000"/>
          <w:sz w:val="21"/>
          <w:szCs w:val="21"/>
          <w:highlight w:val="yellow"/>
        </w:rPr>
        <w:t xml:space="preserve"> Reon Pocket was </w:t>
      </w:r>
      <w:r>
        <w:rPr>
          <w:rFonts w:hint="default" w:ascii="Times New Roman" w:hAnsi="Times New Roman" w:eastAsia="宋体" w:cs="Times New Roman"/>
          <w:color w:val="FF0000"/>
          <w:sz w:val="21"/>
          <w:szCs w:val="21"/>
          <w:highlight w:val="cyan"/>
        </w:rPr>
        <w:t>the result</w:t>
      </w:r>
      <w:r>
        <w:rPr>
          <w:rFonts w:hint="default" w:ascii="Times New Roman" w:hAnsi="Times New Roman" w:eastAsia="宋体" w:cs="Times New Roman"/>
          <w:color w:val="FF0000"/>
          <w:sz w:val="21"/>
          <w:szCs w:val="21"/>
          <w:highlight w:val="yellow"/>
        </w:rPr>
        <w:t>.</w:t>
      </w:r>
    </w:p>
    <w:p>
      <w:pPr>
        <w:numPr>
          <w:ilvl w:val="0"/>
          <w:numId w:val="0"/>
        </w:numPr>
        <w:spacing w:before="0" w:after="0" w:line="240" w:lineRule="auto"/>
        <w:jc w:val="left"/>
        <w:rPr>
          <w:b w:val="0"/>
          <w:color w:val="000000"/>
        </w:rPr>
      </w:pPr>
    </w:p>
    <w:p>
      <w:pPr>
        <w:pStyle w:val="166"/>
        <w:spacing w:line="240" w:lineRule="auto"/>
        <w:ind w:left="0" w:firstLine="379"/>
        <w:jc w:val="both"/>
        <w:rPr>
          <w:rFonts w:hint="eastAsia"/>
          <w:b w:val="0"/>
          <w:color w:val="000000"/>
          <w:lang w:val="en-US" w:eastAsia="zh-CN"/>
        </w:rPr>
      </w:pPr>
      <w:r>
        <w:rPr>
          <w:b w:val="0"/>
          <w:color w:val="000000"/>
        </w:rPr>
        <w:t xml:space="preserve">According to Yoichi </w:t>
      </w:r>
      <w:r>
        <w:rPr>
          <w:rFonts w:hint="eastAsia"/>
          <w:b w:val="0"/>
          <w:color w:val="000000"/>
          <w:lang w:val="en-US" w:eastAsia="zh-CN"/>
        </w:rPr>
        <w:t>H</w:t>
      </w:r>
      <w:r>
        <w:rPr>
          <w:b w:val="0"/>
          <w:color w:val="000000"/>
        </w:rPr>
        <w:t>o, Reon Pocket is mostly designed for businessmen who have to wear a suit in summer. Right now, the T-shirts come in men's sized. Buyers can choose from different packages(套餐),</w:t>
      </w:r>
      <w:r>
        <w:rPr>
          <w:rFonts w:hint="eastAsia"/>
          <w:b w:val="0"/>
          <w:color w:val="000000"/>
          <w:lang w:val="en-US" w:eastAsia="zh-CN"/>
        </w:rPr>
        <w:t xml:space="preserve"> </w:t>
      </w:r>
      <w:r>
        <w:rPr>
          <w:b w:val="0"/>
          <w:color w:val="000000"/>
        </w:rPr>
        <w:t xml:space="preserve">if they want more than one T-shirt.54. </w:t>
      </w:r>
      <w:r>
        <w:rPr>
          <w:rFonts w:hint="eastAsia"/>
          <w:b w:val="0"/>
          <w:color w:val="000000"/>
          <w:lang w:val="en-US" w:eastAsia="zh-CN"/>
        </w:rPr>
        <w:t>_____</w:t>
      </w:r>
      <w:r>
        <w:rPr>
          <w:rFonts w:hint="default" w:ascii="Times New Roman" w:hAnsi="Times New Roman" w:eastAsia="宋体" w:cs="Times New Roman"/>
          <w:color w:val="FF0000"/>
          <w:sz w:val="21"/>
          <w:szCs w:val="21"/>
          <w:highlight w:val="yellow"/>
        </w:rPr>
        <w:t>F. A basic one including the device and one T-shirt costs about 890 yuan.</w:t>
      </w:r>
    </w:p>
    <w:p>
      <w:pPr>
        <w:pStyle w:val="166"/>
        <w:spacing w:line="240" w:lineRule="auto"/>
        <w:ind w:left="0" w:firstLine="379"/>
        <w:jc w:val="both"/>
        <w:rPr>
          <w:rFonts w:hint="default" w:ascii="Times New Roman" w:hAnsi="Times New Roman" w:eastAsia="宋体" w:cs="Times New Roman"/>
          <w:color w:val="FF0000"/>
          <w:sz w:val="21"/>
          <w:szCs w:val="21"/>
          <w:highlight w:val="yellow"/>
        </w:rPr>
      </w:pPr>
      <w:r>
        <w:rPr>
          <w:b w:val="0"/>
          <w:color w:val="000000"/>
        </w:rPr>
        <w:t>The device is helpful in a way. However, it is not for all-day use. It can only be used for a short time.The battery takes around two hours t</w:t>
      </w:r>
      <w:r>
        <w:rPr>
          <w:rFonts w:hint="eastAsia"/>
          <w:b w:val="0"/>
          <w:color w:val="000000"/>
          <w:lang w:val="en-US" w:eastAsia="zh-CN"/>
        </w:rPr>
        <w:t>o</w:t>
      </w:r>
      <w:r>
        <w:rPr>
          <w:b w:val="0"/>
          <w:color w:val="000000"/>
        </w:rPr>
        <w:t xml:space="preserve"> charge(充电).</w:t>
      </w:r>
      <w:r>
        <w:rPr>
          <w:rFonts w:hint="eastAsia"/>
          <w:b w:val="0"/>
          <w:color w:val="000000"/>
          <w:lang w:val="en-US" w:eastAsia="zh-CN"/>
        </w:rPr>
        <w:t xml:space="preserve"> </w:t>
      </w:r>
      <w:r>
        <w:rPr>
          <w:b w:val="0"/>
          <w:color w:val="000000"/>
        </w:rPr>
        <w:t xml:space="preserve">55. </w:t>
      </w:r>
      <w:r>
        <w:rPr>
          <w:rFonts w:hint="eastAsia"/>
          <w:b w:val="0"/>
          <w:color w:val="000000"/>
          <w:lang w:val="en-US" w:eastAsia="zh-CN"/>
        </w:rPr>
        <w:t>___</w:t>
      </w:r>
      <w:r>
        <w:rPr>
          <w:rFonts w:hint="eastAsia" w:ascii="Times New Roman" w:hAnsi="Times New Roman" w:cs="Times New Roman"/>
          <w:color w:val="FF0000"/>
          <w:sz w:val="21"/>
          <w:szCs w:val="21"/>
          <w:highlight w:val="yellow"/>
          <w:lang w:val="en-US" w:eastAsia="zh-CN"/>
        </w:rPr>
        <w:t>A.</w:t>
      </w:r>
      <w:r>
        <w:rPr>
          <w:rFonts w:hint="eastAsia"/>
          <w:b w:val="0"/>
          <w:color w:val="000000"/>
          <w:lang w:val="en-US" w:eastAsia="zh-CN"/>
        </w:rPr>
        <w:t>_</w:t>
      </w:r>
      <w:r>
        <w:rPr>
          <w:rFonts w:hint="default" w:ascii="Times New Roman" w:hAnsi="Times New Roman" w:eastAsia="宋体" w:cs="Times New Roman"/>
          <w:color w:val="FF0000"/>
          <w:sz w:val="21"/>
          <w:szCs w:val="21"/>
          <w:highlight w:val="cyan"/>
        </w:rPr>
        <w:t>And it</w:t>
      </w:r>
      <w:r>
        <w:rPr>
          <w:rFonts w:hint="default" w:ascii="Times New Roman" w:hAnsi="Times New Roman" w:eastAsia="宋体" w:cs="Times New Roman"/>
          <w:color w:val="FF0000"/>
          <w:sz w:val="21"/>
          <w:szCs w:val="21"/>
          <w:highlight w:val="yellow"/>
        </w:rPr>
        <w:t xml:space="preserve"> can last about 90 minutes.</w:t>
      </w:r>
    </w:p>
    <w:p>
      <w:pPr>
        <w:pStyle w:val="166"/>
        <w:spacing w:before="0" w:line="240" w:lineRule="auto"/>
        <w:jc w:val="both"/>
        <w:rPr>
          <w:rFonts w:hint="default" w:ascii="Times New Roman" w:hAnsi="Times New Roman" w:eastAsia="宋体" w:cs="Times New Roman"/>
          <w:b w:val="0"/>
          <w:color w:val="000000"/>
        </w:rPr>
      </w:pPr>
    </w:p>
    <w:p>
      <w:pPr>
        <w:numPr>
          <w:ilvl w:val="0"/>
          <w:numId w:val="9"/>
        </w:numPr>
        <w:spacing w:before="0" w:after="0" w:line="240" w:lineRule="auto"/>
        <w:jc w:val="left"/>
        <w:rPr>
          <w:rFonts w:hint="default" w:ascii="Times New Roman" w:hAnsi="Times New Roman" w:eastAsia="宋体" w:cs="Times New Roman"/>
          <w:color w:val="FF0000"/>
          <w:sz w:val="21"/>
          <w:szCs w:val="21"/>
          <w:highlight w:val="yellow"/>
        </w:rPr>
      </w:pPr>
      <w:r>
        <w:rPr>
          <w:rFonts w:hint="default" w:ascii="Times New Roman" w:hAnsi="Times New Roman" w:eastAsia="宋体" w:cs="Times New Roman"/>
          <w:color w:val="FF0000"/>
          <w:sz w:val="21"/>
          <w:szCs w:val="21"/>
          <w:highlight w:val="cyan"/>
        </w:rPr>
        <w:t>And it</w:t>
      </w:r>
      <w:r>
        <w:rPr>
          <w:rFonts w:hint="default" w:ascii="Times New Roman" w:hAnsi="Times New Roman" w:eastAsia="宋体" w:cs="Times New Roman"/>
          <w:color w:val="FF0000"/>
          <w:sz w:val="21"/>
          <w:szCs w:val="21"/>
          <w:highlight w:val="yellow"/>
        </w:rPr>
        <w:t xml:space="preserve"> can last about 90 minutes.</w:t>
      </w:r>
      <w:r>
        <w:rPr>
          <w:rFonts w:hint="default" w:ascii="Times New Roman" w:hAnsi="Times New Roman" w:eastAsia="宋体" w:cs="Times New Roman"/>
          <w:color w:val="FF0000"/>
          <w:sz w:val="21"/>
          <w:szCs w:val="21"/>
          <w:highlight w:val="yellow"/>
        </w:rPr>
        <w:br w:type="textWrapping"/>
      </w:r>
      <w:r>
        <w:rPr>
          <w:rFonts w:hint="eastAsia" w:hAnsi="Times New Roman" w:cs="Times New Roman"/>
          <w:color w:val="FF0000"/>
          <w:sz w:val="21"/>
          <w:szCs w:val="21"/>
          <w:highlight w:val="yellow"/>
          <w:lang w:val="en-US" w:eastAsia="zh-CN"/>
        </w:rPr>
        <w:t>B</w:t>
      </w:r>
      <w:r>
        <w:rPr>
          <w:rFonts w:hint="default" w:ascii="Times New Roman" w:hAnsi="Times New Roman" w:eastAsia="宋体" w:cs="Times New Roman"/>
          <w:color w:val="FF0000"/>
          <w:sz w:val="21"/>
          <w:szCs w:val="21"/>
          <w:highlight w:val="yellow"/>
        </w:rPr>
        <w:t xml:space="preserve">. </w:t>
      </w:r>
      <w:r>
        <w:rPr>
          <w:rFonts w:hint="default" w:ascii="Times New Roman" w:hAnsi="Times New Roman" w:eastAsia="宋体" w:cs="Times New Roman"/>
          <w:color w:val="FF0000"/>
          <w:sz w:val="21"/>
          <w:szCs w:val="21"/>
          <w:highlight w:val="cyan"/>
        </w:rPr>
        <w:t>And</w:t>
      </w:r>
      <w:r>
        <w:rPr>
          <w:rFonts w:hint="default" w:ascii="Times New Roman" w:hAnsi="Times New Roman" w:eastAsia="宋体" w:cs="Times New Roman"/>
          <w:color w:val="FF0000"/>
          <w:sz w:val="21"/>
          <w:szCs w:val="21"/>
          <w:highlight w:val="yellow"/>
        </w:rPr>
        <w:t xml:space="preserve"> Reon Pocket was the result.</w:t>
      </w:r>
    </w:p>
    <w:p>
      <w:pPr>
        <w:numPr>
          <w:ilvl w:val="0"/>
          <w:numId w:val="0"/>
        </w:numPr>
        <w:spacing w:before="0" w:after="0" w:line="240" w:lineRule="auto"/>
        <w:jc w:val="left"/>
        <w:rPr>
          <w:rFonts w:hint="eastAsia" w:hAnsi="Times New Roman" w:cs="Times New Roman"/>
          <w:color w:val="FF0000"/>
          <w:sz w:val="21"/>
          <w:szCs w:val="21"/>
          <w:highlight w:val="yellow"/>
          <w:lang w:val="en-US" w:eastAsia="zh-CN"/>
        </w:rPr>
      </w:pPr>
      <w:r>
        <w:rPr>
          <w:rFonts w:hint="eastAsia" w:hAnsi="Times New Roman" w:cs="Times New Roman"/>
          <w:color w:val="FF0000"/>
          <w:sz w:val="21"/>
          <w:szCs w:val="21"/>
          <w:highlight w:val="yellow"/>
          <w:lang w:val="en-US" w:eastAsia="zh-CN"/>
        </w:rPr>
        <w:t>C. The invention is called Reon Pocket.</w:t>
      </w:r>
    </w:p>
    <w:p>
      <w:pPr>
        <w:numPr>
          <w:ilvl w:val="0"/>
          <w:numId w:val="0"/>
        </w:numPr>
        <w:spacing w:before="0" w:after="0" w:line="240" w:lineRule="auto"/>
        <w:jc w:val="left"/>
        <w:rPr>
          <w:rFonts w:hint="eastAsia" w:hAnsi="Times New Roman" w:cs="Times New Roman"/>
          <w:color w:val="FF0000"/>
          <w:sz w:val="21"/>
          <w:szCs w:val="21"/>
          <w:highlight w:val="yellow"/>
          <w:lang w:val="en-US" w:eastAsia="zh-CN"/>
        </w:rPr>
      </w:pPr>
      <w:r>
        <w:rPr>
          <w:rFonts w:hint="eastAsia" w:hAnsi="Times New Roman" w:cs="Times New Roman"/>
          <w:color w:val="FF0000"/>
          <w:sz w:val="21"/>
          <w:szCs w:val="21"/>
          <w:highlight w:val="yellow"/>
          <w:lang w:val="en-US" w:eastAsia="zh-CN"/>
        </w:rPr>
        <w:t>D. The price of  Reon Pocket is a little high.</w:t>
      </w:r>
    </w:p>
    <w:p>
      <w:pPr>
        <w:numPr>
          <w:ilvl w:val="0"/>
          <w:numId w:val="0"/>
        </w:numPr>
        <w:spacing w:before="0" w:after="0" w:line="240" w:lineRule="auto"/>
        <w:jc w:val="left"/>
        <w:rPr>
          <w:rFonts w:hint="default" w:ascii="Times New Roman" w:hAnsi="Times New Roman" w:eastAsia="宋体" w:cs="Times New Roman"/>
          <w:b w:val="0"/>
          <w:color w:val="000000"/>
        </w:rPr>
      </w:pPr>
      <w:r>
        <w:rPr>
          <w:rFonts w:hint="eastAsia" w:hAnsi="Times New Roman" w:cs="Times New Roman"/>
          <w:color w:val="FF0000"/>
          <w:sz w:val="21"/>
          <w:szCs w:val="21"/>
          <w:highlight w:val="yellow"/>
          <w:lang w:val="en-US" w:eastAsia="zh-CN"/>
        </w:rPr>
        <w:t>E</w:t>
      </w:r>
      <w:r>
        <w:rPr>
          <w:rFonts w:hint="default" w:ascii="Times New Roman" w:hAnsi="Times New Roman" w:eastAsia="宋体" w:cs="Times New Roman"/>
          <w:color w:val="FF0000"/>
          <w:sz w:val="21"/>
          <w:szCs w:val="21"/>
          <w:highlight w:val="yellow"/>
        </w:rPr>
        <w:t>. It is helpful for people to work</w:t>
      </w:r>
      <w:r>
        <w:rPr>
          <w:rFonts w:hint="eastAsia" w:ascii="Times New Roman" w:hAnsi="Times New Roman" w:cs="Times New Roman"/>
          <w:color w:val="FF0000"/>
          <w:sz w:val="21"/>
          <w:szCs w:val="21"/>
          <w:highlight w:val="yellow"/>
          <w:lang w:val="en-US" w:eastAsia="zh-CN"/>
        </w:rPr>
        <w:t xml:space="preserve"> </w:t>
      </w:r>
      <w:r>
        <w:rPr>
          <w:rFonts w:hint="default" w:ascii="Times New Roman" w:hAnsi="Times New Roman" w:eastAsia="宋体" w:cs="Times New Roman"/>
          <w:color w:val="FF0000"/>
          <w:sz w:val="21"/>
          <w:szCs w:val="21"/>
          <w:highlight w:val="yellow"/>
        </w:rPr>
        <w:t xml:space="preserve">outdoors in </w:t>
      </w:r>
      <w:r>
        <w:rPr>
          <w:rFonts w:hint="eastAsia" w:hAnsi="Times New Roman" w:cs="Times New Roman"/>
          <w:color w:val="FF0000"/>
          <w:sz w:val="21"/>
          <w:szCs w:val="21"/>
          <w:highlight w:val="yellow"/>
          <w:lang w:eastAsia="zh-CN"/>
        </w:rPr>
        <w:t>summer</w:t>
      </w:r>
      <w:r>
        <w:rPr>
          <w:rFonts w:hint="default" w:ascii="Times New Roman" w:hAnsi="Times New Roman" w:eastAsia="宋体" w:cs="Times New Roman"/>
          <w:color w:val="FF0000"/>
          <w:sz w:val="21"/>
          <w:szCs w:val="21"/>
          <w:highlight w:val="yellow"/>
        </w:rPr>
        <w:t>.</w:t>
      </w:r>
      <w:r>
        <w:rPr>
          <w:rFonts w:hint="default" w:ascii="Times New Roman" w:hAnsi="Times New Roman" w:eastAsia="宋体" w:cs="Times New Roman"/>
          <w:color w:val="FF0000"/>
          <w:sz w:val="21"/>
          <w:szCs w:val="21"/>
          <w:highlight w:val="yellow"/>
        </w:rPr>
        <w:br w:type="textWrapping"/>
      </w:r>
      <w:r>
        <w:rPr>
          <w:rFonts w:hint="default" w:ascii="Times New Roman" w:hAnsi="Times New Roman" w:eastAsia="宋体" w:cs="Times New Roman"/>
          <w:color w:val="FF0000"/>
          <w:sz w:val="21"/>
          <w:szCs w:val="21"/>
          <w:highlight w:val="yellow"/>
        </w:rPr>
        <w:t>F. A basic one including the device and one T-shirt costs about 890 yuan.</w:t>
      </w:r>
      <w:r>
        <w:rPr>
          <w:rFonts w:hint="default" w:ascii="Times New Roman" w:hAnsi="Times New Roman" w:eastAsia="宋体" w:cs="Times New Roman"/>
          <w:color w:val="FF0000"/>
          <w:sz w:val="21"/>
          <w:szCs w:val="21"/>
          <w:highlight w:val="yellow"/>
        </w:rPr>
        <w:br w:type="textWrapping"/>
      </w:r>
      <w:r>
        <w:rPr>
          <w:rFonts w:hint="eastAsia" w:hAnsi="Times New Roman" w:cs="Times New Roman"/>
          <w:color w:val="FF0000"/>
          <w:sz w:val="21"/>
          <w:szCs w:val="21"/>
          <w:highlight w:val="yellow"/>
          <w:lang w:val="en-US" w:eastAsia="zh-CN"/>
        </w:rPr>
        <w:t>G</w:t>
      </w:r>
      <w:r>
        <w:rPr>
          <w:rFonts w:hint="default" w:ascii="Times New Roman" w:hAnsi="Times New Roman" w:eastAsia="宋体" w:cs="Times New Roman"/>
          <w:color w:val="FF0000"/>
          <w:sz w:val="21"/>
          <w:szCs w:val="21"/>
          <w:highlight w:val="yellow"/>
        </w:rPr>
        <w:t>. More and more people pay attention to the comfort in their clothing.</w:t>
      </w:r>
      <w:r>
        <w:rPr>
          <w:rFonts w:hint="eastAsia" w:ascii="Times New Roman" w:hAnsi="Times New Roman" w:cs="Times New Roman"/>
          <w:color w:val="FF0000"/>
          <w:sz w:val="21"/>
          <w:szCs w:val="21"/>
          <w:highlight w:val="yellow"/>
          <w:lang w:val="en-US" w:eastAsia="zh-CN"/>
        </w:rPr>
        <w:t xml:space="preserve"> </w:t>
      </w:r>
    </w:p>
    <w:p>
      <w:pPr>
        <w:pStyle w:val="168"/>
        <w:spacing w:before="182"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V.完成句子：根据所给汉语意思，用单词或短语完成下列英文句子。（共5小题，计10 分）</w:t>
      </w:r>
    </w:p>
    <w:p>
      <w:pPr>
        <w:pStyle w:val="168"/>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56.雨越下越大了，小心开车。</w:t>
      </w:r>
    </w:p>
    <w:p>
      <w:pPr>
        <w:numPr>
          <w:ilvl w:val="0"/>
          <w:numId w:val="0"/>
        </w:numPr>
        <w:spacing w:before="0" w:after="0" w:line="240" w:lineRule="auto"/>
        <w:jc w:val="left"/>
        <w:rPr>
          <w:rFonts w:hint="default" w:ascii="Times New Roman" w:hAnsi="Times New Roman" w:eastAsia="宋体" w:cs="Times New Roman"/>
          <w:b w:val="0"/>
          <w:color w:val="000000"/>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It's raining more and more heavily. Let's </w:t>
      </w:r>
      <w:r>
        <w:rPr>
          <w:rFonts w:hint="eastAsia" w:hAnsi="Times New Roman" w:eastAsia="宋体" w:cs="Times New Roman"/>
          <w:b w:val="0"/>
          <w:color w:val="000000"/>
          <w:sz w:val="21"/>
          <w:szCs w:val="21"/>
          <w:lang w:val="en-US" w:eastAsia="zh-CN"/>
        </w:rPr>
        <w:t>__</w:t>
      </w:r>
      <w:r>
        <w:rPr>
          <w:rFonts w:hint="eastAsia" w:ascii="Times New Roman" w:hAnsi="Times New Roman" w:cs="Times New Roman"/>
          <w:color w:val="FF0000"/>
          <w:sz w:val="21"/>
          <w:szCs w:val="21"/>
          <w:highlight w:val="yellow"/>
          <w:lang w:val="en-US" w:eastAsia="zh-CN"/>
        </w:rPr>
        <w:t xml:space="preserve">drive carefully  </w:t>
      </w:r>
    </w:p>
    <w:p>
      <w:pPr>
        <w:pStyle w:val="168"/>
        <w:spacing w:before="0" w:line="240" w:lineRule="auto"/>
        <w:ind w:left="0" w:firstLine="217"/>
        <w:jc w:val="both"/>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______________.</w:t>
      </w:r>
    </w:p>
    <w:p>
      <w:pPr>
        <w:pStyle w:val="165"/>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57.你知道为什么杰克饮席了这次讨论吗?</w:t>
      </w:r>
    </w:p>
    <w:p>
      <w:pPr>
        <w:pStyle w:val="168"/>
        <w:spacing w:line="240" w:lineRule="auto"/>
        <w:ind w:left="0" w:firstLine="217"/>
        <w:jc w:val="both"/>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Do you </w:t>
      </w:r>
      <w:r>
        <w:rPr>
          <w:rFonts w:hint="eastAsia" w:hAnsi="Times New Roman" w:eastAsia="宋体" w:cs="Times New Roman"/>
          <w:b w:val="0"/>
          <w:color w:val="000000"/>
          <w:sz w:val="21"/>
          <w:szCs w:val="21"/>
          <w:lang w:eastAsia="zh-CN"/>
        </w:rPr>
        <w:t>know</w:t>
      </w:r>
      <w:r>
        <w:rPr>
          <w:rFonts w:hint="default" w:ascii="Times New Roman" w:hAnsi="Times New Roman" w:eastAsia="宋体" w:cs="Times New Roman"/>
          <w:b w:val="0"/>
          <w:color w:val="000000"/>
          <w:sz w:val="21"/>
          <w:szCs w:val="21"/>
        </w:rPr>
        <w:t xml:space="preserve"> why Jack</w:t>
      </w:r>
      <w:r>
        <w:rPr>
          <w:rFonts w:hint="eastAsia" w:hAnsi="Times New Roman" w:eastAsia="宋体" w:cs="Times New Roman"/>
          <w:b w:val="0"/>
          <w:color w:val="000000"/>
          <w:sz w:val="21"/>
          <w:szCs w:val="21"/>
          <w:lang w:val="en-US" w:eastAsia="zh-CN"/>
        </w:rPr>
        <w:t>_____</w:t>
      </w:r>
      <w:r>
        <w:rPr>
          <w:rFonts w:hint="eastAsia" w:ascii="Times New Roman" w:hAnsi="Times New Roman" w:cs="Times New Roman"/>
          <w:color w:val="FF0000"/>
          <w:sz w:val="21"/>
          <w:szCs w:val="21"/>
          <w:highlight w:val="yellow"/>
          <w:lang w:val="en-US" w:eastAsia="zh-CN"/>
        </w:rPr>
        <w:t xml:space="preserve">is absent from  </w:t>
      </w:r>
      <w:r>
        <w:rPr>
          <w:rFonts w:hint="eastAsia" w:hAnsi="Times New Roman" w:eastAsia="宋体"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 xml:space="preserve"> the discussion this time?</w:t>
      </w:r>
    </w:p>
    <w:p>
      <w:pPr>
        <w:pStyle w:val="168"/>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58. 中国的发展对整个世界的发展产生了有意义的影响。</w:t>
      </w:r>
    </w:p>
    <w:p>
      <w:pPr>
        <w:pStyle w:val="168"/>
        <w:spacing w:line="240" w:lineRule="auto"/>
        <w:ind w:left="0" w:firstLine="114"/>
        <w:jc w:val="both"/>
        <w:rPr>
          <w:rFonts w:hint="default" w:ascii="Times New Roman" w:hAnsi="Times New Roman" w:eastAsia="宋体" w:cs="Times New Roman"/>
          <w:b w:val="0"/>
          <w:color w:val="000000"/>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The development of </w:t>
      </w:r>
      <w:r>
        <w:rPr>
          <w:rFonts w:hint="eastAsia" w:hAnsi="Times New Roman" w:eastAsia="宋体" w:cs="Times New Roman"/>
          <w:b w:val="0"/>
          <w:color w:val="000000"/>
          <w:sz w:val="21"/>
          <w:szCs w:val="21"/>
          <w:lang w:eastAsia="zh-CN"/>
        </w:rPr>
        <w:t>China</w:t>
      </w:r>
      <w:r>
        <w:rPr>
          <w:rFonts w:hint="default" w:ascii="Times New Roman" w:hAnsi="Times New Roman" w:eastAsia="宋体" w:cs="Times New Roman"/>
          <w:b w:val="0"/>
          <w:color w:val="000000"/>
          <w:sz w:val="21"/>
          <w:szCs w:val="21"/>
        </w:rPr>
        <w:t xml:space="preserve"> has a </w:t>
      </w:r>
      <w:r>
        <w:rPr>
          <w:rFonts w:hint="eastAsia" w:hAnsi="Times New Roman" w:eastAsia="宋体" w:cs="Times New Roman"/>
          <w:b w:val="0"/>
          <w:color w:val="000000"/>
          <w:sz w:val="21"/>
          <w:szCs w:val="21"/>
          <w:lang w:val="en-US" w:eastAsia="zh-CN"/>
        </w:rPr>
        <w:t>___</w:t>
      </w:r>
      <w:r>
        <w:rPr>
          <w:rFonts w:hint="eastAsia" w:ascii="Times New Roman" w:hAnsi="Times New Roman" w:cs="Times New Roman"/>
          <w:color w:val="FF0000"/>
          <w:sz w:val="21"/>
          <w:szCs w:val="21"/>
          <w:highlight w:val="yellow"/>
          <w:lang w:val="en-US" w:eastAsia="zh-CN"/>
        </w:rPr>
        <w:t xml:space="preserve">meaningful influence </w:t>
      </w:r>
      <w:r>
        <w:rPr>
          <w:rFonts w:hint="eastAsia" w:hAnsi="Times New Roman" w:eastAsia="宋体" w:cs="Times New Roman"/>
          <w:b w:val="0"/>
          <w:color w:val="000000"/>
          <w:sz w:val="21"/>
          <w:szCs w:val="21"/>
          <w:lang w:val="en-US" w:eastAsia="zh-CN"/>
        </w:rPr>
        <w:t>_____</w:t>
      </w:r>
      <w:r>
        <w:rPr>
          <w:rFonts w:hint="default" w:ascii="Times New Roman" w:hAnsi="Times New Roman" w:eastAsia="宋体" w:cs="Times New Roman"/>
          <w:b w:val="0"/>
          <w:color w:val="000000"/>
          <w:sz w:val="21"/>
          <w:szCs w:val="21"/>
        </w:rPr>
        <w:t xml:space="preserve">so the development of the whole world. </w:t>
      </w:r>
    </w:p>
    <w:p>
      <w:pPr>
        <w:pStyle w:val="168"/>
        <w:spacing w:line="240" w:lineRule="auto"/>
        <w:ind w:left="0" w:firstLine="1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59.我以前很安静，但是我现在敢于公开做演讲，</w:t>
      </w:r>
    </w:p>
    <w:p>
      <w:pPr>
        <w:pStyle w:val="168"/>
        <w:spacing w:line="240" w:lineRule="auto"/>
        <w:ind w:left="0" w:firstLine="217"/>
        <w:jc w:val="both"/>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 used to be quiet, but now I dare to give a speech __</w:t>
      </w:r>
      <w:r>
        <w:rPr>
          <w:rFonts w:hint="eastAsia" w:hAnsi="Times New Roman" w:eastAsia="宋体" w:cs="Times New Roman"/>
          <w:b w:val="0"/>
          <w:color w:val="000000"/>
          <w:sz w:val="21"/>
          <w:szCs w:val="21"/>
          <w:lang w:val="en-US" w:eastAsia="zh-CN"/>
        </w:rPr>
        <w:t>____</w:t>
      </w:r>
      <w:r>
        <w:rPr>
          <w:rFonts w:hint="eastAsia" w:ascii="Times New Roman" w:hAnsi="Times New Roman" w:cs="Times New Roman"/>
          <w:color w:val="FF0000"/>
          <w:sz w:val="21"/>
          <w:szCs w:val="21"/>
          <w:highlight w:val="yellow"/>
          <w:lang w:val="en-US" w:eastAsia="zh-CN"/>
        </w:rPr>
        <w:t xml:space="preserve"> in public  </w:t>
      </w:r>
      <w:r>
        <w:rPr>
          <w:rFonts w:hint="eastAsia" w:hAnsi="Times New Roman" w:eastAsia="宋体" w:cs="Times New Roman"/>
          <w:b w:val="0"/>
          <w:color w:val="000000"/>
          <w:sz w:val="21"/>
          <w:szCs w:val="21"/>
          <w:lang w:val="en-US" w:eastAsia="zh-CN"/>
        </w:rPr>
        <w:t>_________</w:t>
      </w:r>
      <w:r>
        <w:rPr>
          <w:rFonts w:hint="default" w:ascii="Times New Roman" w:hAnsi="Times New Roman" w:eastAsia="宋体" w:cs="Times New Roman"/>
          <w:b w:val="0"/>
          <w:color w:val="000000"/>
          <w:sz w:val="21"/>
          <w:szCs w:val="21"/>
        </w:rPr>
        <w:t>_.</w:t>
      </w:r>
    </w:p>
    <w:p>
      <w:pPr>
        <w:pStyle w:val="168"/>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60.我每天通过大声朗读练习发音。</w:t>
      </w:r>
    </w:p>
    <w:p>
      <w:pPr>
        <w:pStyle w:val="168"/>
        <w:spacing w:line="240" w:lineRule="auto"/>
        <w:ind w:left="200" w:leftChars="100" w:firstLine="217"/>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I practice my _</w:t>
      </w:r>
      <w:r>
        <w:rPr>
          <w:rFonts w:hint="eastAsia" w:hAnsi="Times New Roman" w:eastAsia="宋体" w:cs="Times New Roman"/>
          <w:b w:val="0"/>
          <w:color w:val="000000"/>
          <w:sz w:val="21"/>
          <w:szCs w:val="21"/>
          <w:lang w:val="en-US" w:eastAsia="zh-CN"/>
        </w:rPr>
        <w:t>_______</w:t>
      </w:r>
      <w:r>
        <w:rPr>
          <w:rFonts w:hint="eastAsia" w:ascii="Times New Roman" w:hAnsi="Times New Roman" w:cs="Times New Roman"/>
          <w:color w:val="FF0000"/>
          <w:sz w:val="21"/>
          <w:szCs w:val="21"/>
          <w:highlight w:val="yellow"/>
          <w:lang w:val="en-US" w:eastAsia="zh-CN"/>
        </w:rPr>
        <w:t>pronunciation</w:t>
      </w:r>
      <w:r>
        <w:rPr>
          <w:rFonts w:hint="eastAsia" w:hAnsi="Times New Roman" w:eastAsia="宋体" w:cs="Times New Roman"/>
          <w:b w:val="0"/>
          <w:color w:val="000000"/>
          <w:sz w:val="21"/>
          <w:szCs w:val="21"/>
          <w:lang w:val="en-US" w:eastAsia="zh-CN"/>
        </w:rPr>
        <w:t>________</w:t>
      </w:r>
      <w:r>
        <w:rPr>
          <w:rFonts w:hint="default" w:ascii="Times New Roman" w:hAnsi="Times New Roman" w:eastAsia="宋体" w:cs="Times New Roman"/>
          <w:b w:val="0"/>
          <w:color w:val="000000"/>
          <w:sz w:val="21"/>
          <w:szCs w:val="21"/>
        </w:rPr>
        <w:t xml:space="preserve"> _by reading aloud every day.</w:t>
      </w:r>
    </w:p>
    <w:p>
      <w:pPr>
        <w:pStyle w:val="168"/>
        <w:spacing w:line="240" w:lineRule="auto"/>
        <w:ind w:left="200" w:leftChars="100" w:firstLine="217"/>
        <w:jc w:val="both"/>
        <w:rPr>
          <w:rFonts w:hint="default" w:ascii="Times New Roman" w:hAnsi="Times New Roman" w:eastAsia="宋体" w:cs="Times New Roman"/>
          <w:b w:val="0"/>
          <w:color w:val="000000"/>
          <w:sz w:val="21"/>
          <w:szCs w:val="21"/>
        </w:rPr>
      </w:pPr>
    </w:p>
    <w:p>
      <w:pPr>
        <w:pStyle w:val="168"/>
        <w:spacing w:line="240" w:lineRule="auto"/>
        <w:ind w:firstLine="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VL.短文填空：用方框中所给单词的适当形式填空，使短文完整正确。（每个单词限用一次， 每空只填一个单词。）（共10小题，计10分）</w:t>
      </w:r>
    </w:p>
    <w:p>
      <w:pPr>
        <w:pStyle w:val="168"/>
        <w:spacing w:line="240" w:lineRule="auto"/>
        <w:ind w:firstLine="0"/>
        <w:jc w:val="both"/>
        <w:rPr>
          <w:rFonts w:hint="default" w:ascii="Times New Roman" w:hAnsi="Times New Roman" w:eastAsia="宋体" w:cs="Times New Roman"/>
          <w:b w:val="0"/>
          <w:color w:val="000000"/>
          <w:sz w:val="21"/>
          <w:szCs w:val="21"/>
        </w:rPr>
      </w:pPr>
    </w:p>
    <w:p>
      <w:pPr>
        <w:pStyle w:val="168"/>
        <w:spacing w:line="240" w:lineRule="auto"/>
        <w:jc w:val="center"/>
        <w:rPr>
          <w:rFonts w:hint="default" w:hAnsi="Times New Roman" w:eastAsia="宋体" w:cs="Times New Roman"/>
          <w:b/>
          <w:bCs/>
          <w:color w:val="000000"/>
          <w:sz w:val="21"/>
          <w:szCs w:val="21"/>
          <w:lang w:val="en-US" w:eastAsia="zh-CN"/>
        </w:rPr>
      </w:pPr>
    </w:p>
    <w:p>
      <w:pPr>
        <w:pStyle w:val="168"/>
        <w:spacing w:line="240" w:lineRule="auto"/>
        <w:jc w:val="both"/>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 xml:space="preserve">       Durin</w:t>
      </w:r>
      <w:r>
        <w:rPr>
          <w:rFonts w:hint="default" w:ascii="Times New Roman" w:hAnsi="Times New Roman" w:eastAsia="宋体" w:cs="Times New Roman"/>
          <w:b w:val="0"/>
          <w:color w:val="000000"/>
          <w:sz w:val="21"/>
          <w:szCs w:val="21"/>
        </w:rPr>
        <w:t xml:space="preserve">g the </w:t>
      </w:r>
      <w:r>
        <w:rPr>
          <w:rFonts w:hint="eastAsia" w:hAnsi="Times New Roman" w:eastAsia="宋体" w:cs="Times New Roman"/>
          <w:b w:val="0"/>
          <w:color w:val="000000"/>
          <w:sz w:val="21"/>
          <w:szCs w:val="21"/>
          <w:lang w:eastAsia="zh-CN"/>
        </w:rPr>
        <w:t>Western</w:t>
      </w:r>
      <w:r>
        <w:rPr>
          <w:rFonts w:hint="default" w:ascii="Times New Roman" w:hAnsi="Times New Roman" w:eastAsia="宋体" w:cs="Times New Roman"/>
          <w:b w:val="0"/>
          <w:color w:val="000000"/>
          <w:sz w:val="21"/>
          <w:szCs w:val="21"/>
        </w:rPr>
        <w:t xml:space="preserve"> Jin Dynasty, there was a man called Zhou Chu. He was very strong</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61</w:t>
      </w:r>
      <w:r>
        <w:rPr>
          <w:rFonts w:hint="eastAsia" w:hAnsi="Times New Roman" w:eastAsia="宋体" w:cs="Times New Roman"/>
          <w:b w:val="0"/>
          <w:color w:val="000000"/>
          <w:sz w:val="21"/>
          <w:szCs w:val="21"/>
          <w:lang w:val="en-US" w:eastAsia="zh-CN"/>
        </w:rPr>
        <w:t>____</w:t>
      </w:r>
      <w:r>
        <w:rPr>
          <w:rFonts w:hint="eastAsia" w:hAnsi="Times New Roman" w:eastAsia="宋体" w:cs="Times New Roman"/>
          <w:b/>
          <w:bCs/>
          <w:color w:val="FF0000"/>
          <w:sz w:val="21"/>
          <w:szCs w:val="21"/>
          <w:highlight w:val="yellow"/>
          <w:lang w:eastAsia="zh-CN"/>
        </w:rPr>
        <w:t>strong</w:t>
      </w:r>
      <w:r>
        <w:rPr>
          <w:rFonts w:hint="eastAsia" w:hAnsi="Times New Roman" w:eastAsia="宋体" w:cs="Times New Roman"/>
          <w:b/>
          <w:bCs/>
          <w:color w:val="FF0000"/>
          <w:sz w:val="21"/>
          <w:szCs w:val="21"/>
          <w:highlight w:val="yellow"/>
          <w:lang w:val="en-US" w:eastAsia="zh-CN"/>
        </w:rPr>
        <w:t>er</w:t>
      </w:r>
      <w:r>
        <w:rPr>
          <w:rFonts w:hint="eastAsia" w:hAnsi="Times New Roman" w:eastAsia="宋体" w:cs="Times New Roman"/>
          <w:b w:val="0"/>
          <w:color w:val="000000"/>
          <w:sz w:val="21"/>
          <w:szCs w:val="21"/>
          <w:lang w:val="en-US" w:eastAsia="zh-CN"/>
        </w:rPr>
        <w:t xml:space="preserve">_  </w:t>
      </w:r>
      <w:r>
        <w:rPr>
          <w:rFonts w:hint="default" w:ascii="Times New Roman" w:hAnsi="Times New Roman" w:eastAsia="宋体" w:cs="Times New Roman"/>
          <w:b w:val="0"/>
          <w:color w:val="000000"/>
          <w:sz w:val="21"/>
          <w:szCs w:val="21"/>
          <w:highlight w:val="cyan"/>
        </w:rPr>
        <w:t>than</w:t>
      </w:r>
      <w:r>
        <w:rPr>
          <w:rFonts w:hint="default" w:ascii="Times New Roman" w:hAnsi="Times New Roman" w:eastAsia="宋体" w:cs="Times New Roman"/>
          <w:b w:val="0"/>
          <w:color w:val="000000"/>
          <w:sz w:val="21"/>
          <w:szCs w:val="21"/>
        </w:rPr>
        <w:t xml:space="preserve"> any other ma</w:t>
      </w:r>
      <w:r>
        <w:rPr>
          <w:rFonts w:hint="eastAsia" w:hAnsi="Times New Roman" w:eastAsia="宋体" w:cs="Times New Roman"/>
          <w:b w:val="0"/>
          <w:color w:val="000000"/>
          <w:sz w:val="21"/>
          <w:szCs w:val="21"/>
          <w:lang w:val="en-US" w:eastAsia="zh-CN"/>
        </w:rPr>
        <w:t>n</w:t>
      </w:r>
      <w:r>
        <w:rPr>
          <w:rFonts w:hint="default" w:ascii="Times New Roman" w:hAnsi="Times New Roman" w:eastAsia="宋体" w:cs="Times New Roman"/>
          <w:b w:val="0"/>
          <w:color w:val="000000"/>
          <w:sz w:val="21"/>
          <w:szCs w:val="21"/>
        </w:rPr>
        <w:t xml:space="preserve"> in the village.</w:t>
      </w:r>
    </w:p>
    <w:p>
      <w:pPr>
        <w:pStyle w:val="168"/>
        <w:spacing w:line="240" w:lineRule="auto"/>
        <w:ind w:left="0" w:firstLine="378"/>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People </w:t>
      </w:r>
      <w:r>
        <w:rPr>
          <w:rFonts w:hint="eastAsia" w:hAnsi="Times New Roman" w:eastAsia="宋体" w:cs="Times New Roman"/>
          <w:b w:val="0"/>
          <w:color w:val="000000"/>
          <w:sz w:val="21"/>
          <w:szCs w:val="21"/>
          <w:highlight w:val="cyan"/>
          <w:lang w:val="en-US" w:eastAsia="zh-CN"/>
        </w:rPr>
        <w:t>w</w:t>
      </w:r>
      <w:r>
        <w:rPr>
          <w:rFonts w:hint="default" w:ascii="Times New Roman" w:hAnsi="Times New Roman" w:eastAsia="宋体" w:cs="Times New Roman"/>
          <w:b w:val="0"/>
          <w:color w:val="000000"/>
          <w:sz w:val="21"/>
          <w:szCs w:val="21"/>
          <w:highlight w:val="cyan"/>
        </w:rPr>
        <w:t>ere</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62_</w:t>
      </w:r>
      <w:r>
        <w:rPr>
          <w:rFonts w:hint="eastAsia" w:hAnsi="Times New Roman" w:eastAsia="宋体" w:cs="Times New Roman"/>
          <w:b w:val="0"/>
          <w:color w:val="000000"/>
          <w:sz w:val="21"/>
          <w:szCs w:val="21"/>
          <w:lang w:val="en-US" w:eastAsia="zh-CN"/>
        </w:rPr>
        <w:t>_____</w:t>
      </w:r>
      <w:r>
        <w:rPr>
          <w:rFonts w:hint="default" w:ascii="Times New Roman" w:hAnsi="Times New Roman" w:eastAsia="宋体" w:cs="Times New Roman"/>
          <w:b/>
          <w:bCs/>
          <w:color w:val="FF0000"/>
          <w:sz w:val="21"/>
          <w:szCs w:val="21"/>
          <w:highlight w:val="yellow"/>
        </w:rPr>
        <w:t>scar</w:t>
      </w:r>
      <w:r>
        <w:rPr>
          <w:rFonts w:hint="eastAsia" w:ascii="Times New Roman" w:hAnsi="Times New Roman" w:eastAsia="宋体" w:cs="Times New Roman"/>
          <w:b/>
          <w:bCs/>
          <w:color w:val="FF0000"/>
          <w:sz w:val="21"/>
          <w:szCs w:val="21"/>
          <w:highlight w:val="yellow"/>
          <w:lang w:val="en-US" w:eastAsia="zh-CN"/>
        </w:rPr>
        <w:t>ed</w:t>
      </w:r>
      <w:r>
        <w:rPr>
          <w:rFonts w:hint="eastAsia" w:hAnsi="Times New Roman" w:eastAsia="宋体" w:cs="Times New Roman"/>
          <w:b w:val="0"/>
          <w:color w:val="000000"/>
          <w:sz w:val="21"/>
          <w:szCs w:val="21"/>
          <w:lang w:val="en-US" w:eastAsia="zh-CN"/>
        </w:rPr>
        <w:t>__</w:t>
      </w:r>
      <w:r>
        <w:rPr>
          <w:rFonts w:hint="default" w:ascii="Times New Roman" w:hAnsi="Times New Roman" w:eastAsia="宋体" w:cs="Times New Roman"/>
          <w:b w:val="0"/>
          <w:color w:val="000000"/>
          <w:sz w:val="21"/>
          <w:szCs w:val="21"/>
        </w:rPr>
        <w:t>_</w:t>
      </w:r>
      <w:r>
        <w:rPr>
          <w:rFonts w:hint="default" w:ascii="Times New Roman" w:hAnsi="Times New Roman" w:eastAsia="宋体" w:cs="Times New Roman"/>
          <w:b w:val="0"/>
          <w:color w:val="000000"/>
          <w:sz w:val="21"/>
          <w:szCs w:val="21"/>
          <w:highlight w:val="cyan"/>
        </w:rPr>
        <w:t>of</w:t>
      </w:r>
      <w:r>
        <w:rPr>
          <w:rFonts w:hint="default" w:ascii="Times New Roman" w:hAnsi="Times New Roman" w:eastAsia="宋体" w:cs="Times New Roman"/>
          <w:b w:val="0"/>
          <w:color w:val="000000"/>
          <w:sz w:val="21"/>
          <w:szCs w:val="21"/>
        </w:rPr>
        <w:t xml:space="preserve"> him because be often bullied(欺负) them. At that time, a man-eating tiger and deepwater monster lived near the village. They often made trouble. People called them, along with Zhou, the "three evils”(三</w:t>
      </w:r>
      <w:r>
        <w:rPr>
          <w:rFonts w:hint="eastAsia" w:hAnsi="Times New Roman" w:eastAsia="宋体" w:cs="Times New Roman"/>
          <w:b w:val="0"/>
          <w:color w:val="000000"/>
          <w:sz w:val="21"/>
          <w:szCs w:val="21"/>
          <w:lang w:eastAsia="zh-CN"/>
        </w:rPr>
        <w:t>害</w:t>
      </w:r>
      <w:r>
        <w:rPr>
          <w:rFonts w:hint="default" w:ascii="Times New Roman" w:hAnsi="Times New Roman" w:eastAsia="宋体" w:cs="Times New Roman"/>
          <w:b w:val="0"/>
          <w:color w:val="000000"/>
          <w:sz w:val="21"/>
          <w:szCs w:val="21"/>
        </w:rPr>
        <w:t>).</w:t>
      </w:r>
    </w:p>
    <w:p>
      <w:pPr>
        <w:pStyle w:val="168"/>
        <w:spacing w:line="240" w:lineRule="auto"/>
        <w:ind w:left="0" w:firstLine="378"/>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Ono day, </w:t>
      </w:r>
      <w:r>
        <w:rPr>
          <w:rFonts w:hint="default" w:ascii="Times New Roman" w:hAnsi="Times New Roman" w:eastAsia="宋体" w:cs="Times New Roman"/>
          <w:b w:val="0"/>
          <w:color w:val="000000"/>
          <w:sz w:val="21"/>
          <w:szCs w:val="21"/>
          <w:highlight w:val="cyan"/>
        </w:rPr>
        <w:t>some</w:t>
      </w:r>
      <w:r>
        <w:rPr>
          <w:rFonts w:hint="default" w:ascii="Times New Roman" w:hAnsi="Times New Roman" w:eastAsia="宋体" w:cs="Times New Roman"/>
          <w:b w:val="0"/>
          <w:color w:val="000000"/>
          <w:sz w:val="21"/>
          <w:szCs w:val="21"/>
        </w:rPr>
        <w:t xml:space="preserve"> </w:t>
      </w:r>
      <w:r>
        <w:rPr>
          <w:rFonts w:hint="eastAsia" w:hAnsi="Times New Roman" w:eastAsia="宋体" w:cs="Times New Roman"/>
          <w:b w:val="0"/>
          <w:color w:val="000000"/>
          <w:sz w:val="21"/>
          <w:szCs w:val="21"/>
          <w:lang w:val="en-US" w:eastAsia="zh-CN"/>
        </w:rPr>
        <w:t>63______</w:t>
      </w:r>
      <w:r>
        <w:rPr>
          <w:rFonts w:hint="default" w:ascii="Times New Roman" w:hAnsi="Times New Roman" w:eastAsia="宋体" w:cs="Times New Roman"/>
          <w:b/>
          <w:bCs/>
          <w:color w:val="FF0000"/>
          <w:sz w:val="21"/>
          <w:szCs w:val="21"/>
          <w:highlight w:val="yellow"/>
        </w:rPr>
        <w:t>village</w:t>
      </w:r>
      <w:r>
        <w:rPr>
          <w:rFonts w:hint="eastAsia" w:hAnsi="Times New Roman" w:eastAsia="宋体" w:cs="Times New Roman"/>
          <w:b/>
          <w:bCs/>
          <w:color w:val="FF0000"/>
          <w:sz w:val="21"/>
          <w:szCs w:val="21"/>
          <w:highlight w:val="yellow"/>
          <w:lang w:val="en-US" w:eastAsia="zh-CN"/>
        </w:rPr>
        <w:t>rs</w:t>
      </w:r>
      <w:r>
        <w:rPr>
          <w:rFonts w:hint="eastAsia" w:hAnsi="Times New Roman" w:eastAsia="宋体"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 xml:space="preserve"> </w:t>
      </w:r>
      <w:r>
        <w:rPr>
          <w:rFonts w:hint="default" w:ascii="Times New Roman" w:hAnsi="Times New Roman" w:eastAsia="宋体" w:cs="Times New Roman"/>
          <w:b w:val="0"/>
          <w:color w:val="000000"/>
          <w:sz w:val="21"/>
          <w:szCs w:val="21"/>
          <w:highlight w:val="cyan"/>
        </w:rPr>
        <w:t xml:space="preserve">asked </w:t>
      </w:r>
      <w:r>
        <w:rPr>
          <w:rFonts w:hint="default" w:ascii="Times New Roman" w:hAnsi="Times New Roman" w:eastAsia="宋体" w:cs="Times New Roman"/>
          <w:b w:val="0"/>
          <w:color w:val="000000"/>
          <w:sz w:val="21"/>
          <w:szCs w:val="21"/>
        </w:rPr>
        <w:t xml:space="preserve">Zhou to help them kill the tiger and the monster. After </w:t>
      </w:r>
      <w:r>
        <w:rPr>
          <w:rFonts w:hint="default" w:ascii="Times New Roman" w:hAnsi="Times New Roman" w:eastAsia="宋体" w:cs="Times New Roman"/>
          <w:b w:val="0"/>
          <w:color w:val="000000"/>
          <w:sz w:val="21"/>
          <w:szCs w:val="21"/>
          <w:highlight w:val="cyan"/>
        </w:rPr>
        <w:t>three</w:t>
      </w:r>
      <w:r>
        <w:rPr>
          <w:rFonts w:hint="default" w:ascii="Times New Roman" w:hAnsi="Times New Roman" w:eastAsia="宋体" w:cs="Times New Roman"/>
          <w:b w:val="0"/>
          <w:color w:val="000000"/>
          <w:sz w:val="21"/>
          <w:szCs w:val="21"/>
        </w:rPr>
        <w:t xml:space="preserve"> </w:t>
      </w:r>
      <w:r>
        <w:rPr>
          <w:rFonts w:hint="eastAsia" w:hAnsi="Times New Roman" w:eastAsia="宋体" w:cs="Times New Roman"/>
          <w:b w:val="0"/>
          <w:color w:val="000000"/>
          <w:sz w:val="21"/>
          <w:szCs w:val="21"/>
          <w:lang w:val="en-US" w:eastAsia="zh-CN"/>
        </w:rPr>
        <w:t xml:space="preserve">64 </w:t>
      </w:r>
      <w:r>
        <w:rPr>
          <w:rFonts w:hint="default" w:ascii="Times New Roman" w:hAnsi="Times New Roman" w:eastAsia="宋体" w:cs="Times New Roman"/>
          <w:b/>
          <w:bCs/>
          <w:color w:val="FF0000"/>
          <w:sz w:val="21"/>
          <w:szCs w:val="21"/>
          <w:highlight w:val="yellow"/>
        </w:rPr>
        <w:t>day</w:t>
      </w:r>
      <w:r>
        <w:rPr>
          <w:rFonts w:hint="eastAsia" w:hAnsi="Times New Roman" w:eastAsia="宋体" w:cs="Times New Roman"/>
          <w:b/>
          <w:bCs/>
          <w:color w:val="FF0000"/>
          <w:sz w:val="21"/>
          <w:szCs w:val="21"/>
          <w:highlight w:val="yellow"/>
          <w:lang w:val="en-US" w:eastAsia="zh-CN"/>
        </w:rPr>
        <w:t>s</w:t>
      </w:r>
      <w:r>
        <w:rPr>
          <w:rFonts w:hint="default" w:ascii="Times New Roman" w:hAnsi="Times New Roman" w:eastAsia="宋体" w:cs="Times New Roman"/>
          <w:b w:val="0"/>
          <w:color w:val="000000"/>
          <w:sz w:val="21"/>
          <w:szCs w:val="21"/>
        </w:rPr>
        <w:t>__</w:t>
      </w:r>
      <w:r>
        <w:rPr>
          <w:rFonts w:hint="eastAsia" w:hAnsi="Times New Roman" w:eastAsia="宋体" w:cs="Times New Roman"/>
          <w:b w:val="0"/>
          <w:color w:val="000000"/>
          <w:sz w:val="21"/>
          <w:szCs w:val="21"/>
          <w:highlight w:val="cyan"/>
          <w:lang w:val="en-US" w:eastAsia="zh-CN"/>
        </w:rPr>
        <w:t>of</w:t>
      </w:r>
      <w:r>
        <w:rPr>
          <w:rFonts w:hint="eastAsia" w:hAnsi="Times New Roman" w:eastAsia="宋体" w:cs="Times New Roman"/>
          <w:b w:val="0"/>
          <w:color w:val="000000"/>
          <w:sz w:val="21"/>
          <w:szCs w:val="21"/>
          <w:lang w:val="en-US" w:eastAsia="zh-CN"/>
        </w:rPr>
        <w:t xml:space="preserve"> fighting</w:t>
      </w:r>
      <w:r>
        <w:rPr>
          <w:rFonts w:hint="default" w:ascii="Times New Roman" w:hAnsi="Times New Roman" w:eastAsia="宋体" w:cs="Times New Roman"/>
          <w:b w:val="0"/>
          <w:color w:val="000000"/>
          <w:sz w:val="21"/>
          <w:szCs w:val="21"/>
        </w:rPr>
        <w:t xml:space="preserve">, Zhou </w:t>
      </w:r>
      <w:r>
        <w:rPr>
          <w:rFonts w:hint="eastAsia" w:hAnsi="Times New Roman" w:eastAsia="宋体" w:cs="Times New Roman"/>
          <w:b w:val="0"/>
          <w:color w:val="000000"/>
          <w:sz w:val="21"/>
          <w:szCs w:val="21"/>
          <w:lang w:eastAsia="zh-CN"/>
        </w:rPr>
        <w:t>finally</w:t>
      </w:r>
      <w:r>
        <w:rPr>
          <w:rFonts w:hint="default" w:ascii="Times New Roman" w:hAnsi="Times New Roman" w:eastAsia="宋体" w:cs="Times New Roman"/>
          <w:b w:val="0"/>
          <w:color w:val="000000"/>
          <w:sz w:val="21"/>
          <w:szCs w:val="21"/>
        </w:rPr>
        <w:t xml:space="preserve"> killed them and came back. But the villagers thought he was dead, too. They </w:t>
      </w:r>
      <w:r>
        <w:rPr>
          <w:rFonts w:hint="eastAsia" w:hAnsi="Times New Roman" w:eastAsia="宋体" w:cs="Times New Roman"/>
          <w:b w:val="0"/>
          <w:color w:val="000000"/>
          <w:sz w:val="21"/>
          <w:szCs w:val="21"/>
          <w:lang w:eastAsia="zh-CN"/>
        </w:rPr>
        <w:t>celebrate</w:t>
      </w:r>
      <w:r>
        <w:rPr>
          <w:rFonts w:hint="eastAsia" w:hAnsi="Times New Roman" w:eastAsia="宋体" w:cs="Times New Roman"/>
          <w:b w:val="0"/>
          <w:color w:val="000000"/>
          <w:sz w:val="21"/>
          <w:szCs w:val="21"/>
          <w:lang w:val="en-US" w:eastAsia="zh-CN"/>
        </w:rPr>
        <w:t>d</w:t>
      </w:r>
      <w:r>
        <w:rPr>
          <w:rFonts w:hint="default" w:ascii="Times New Roman" w:hAnsi="Times New Roman" w:eastAsia="宋体" w:cs="Times New Roman"/>
          <w:b w:val="0"/>
          <w:color w:val="000000"/>
          <w:sz w:val="21"/>
          <w:szCs w:val="21"/>
        </w:rPr>
        <w:t xml:space="preserve"> </w:t>
      </w:r>
      <w:r>
        <w:rPr>
          <w:rFonts w:hint="eastAsia" w:hAnsi="Times New Roman" w:eastAsia="宋体" w:cs="Times New Roman"/>
          <w:b w:val="0"/>
          <w:color w:val="000000"/>
          <w:sz w:val="21"/>
          <w:szCs w:val="21"/>
          <w:highlight w:val="cyan"/>
          <w:lang w:val="en-US" w:eastAsia="zh-CN"/>
        </w:rPr>
        <w:t>t</w:t>
      </w:r>
      <w:r>
        <w:rPr>
          <w:rFonts w:hint="default" w:ascii="Times New Roman" w:hAnsi="Times New Roman" w:eastAsia="宋体" w:cs="Times New Roman"/>
          <w:b w:val="0"/>
          <w:color w:val="000000"/>
          <w:sz w:val="21"/>
          <w:szCs w:val="21"/>
          <w:highlight w:val="cyan"/>
        </w:rPr>
        <w:t>his</w:t>
      </w:r>
      <w:r>
        <w:rPr>
          <w:rFonts w:hint="default" w:ascii="Times New Roman" w:hAnsi="Times New Roman" w:eastAsia="宋体" w:cs="Times New Roman"/>
          <w:b w:val="0"/>
          <w:color w:val="000000"/>
          <w:sz w:val="21"/>
          <w:szCs w:val="21"/>
        </w:rPr>
        <w:t xml:space="preserve"> </w:t>
      </w:r>
      <w:r>
        <w:rPr>
          <w:rFonts w:hint="eastAsia" w:hAnsi="Times New Roman" w:eastAsia="宋体" w:cs="Times New Roman"/>
          <w:b w:val="0"/>
          <w:color w:val="000000"/>
          <w:sz w:val="21"/>
          <w:szCs w:val="21"/>
          <w:lang w:val="en-US" w:eastAsia="zh-CN"/>
        </w:rPr>
        <w:t>65</w:t>
      </w:r>
      <w:r>
        <w:rPr>
          <w:rFonts w:hint="default" w:ascii="Times New Roman" w:hAnsi="Times New Roman" w:eastAsia="宋体" w:cs="Times New Roman"/>
          <w:b w:val="0"/>
          <w:color w:val="000000"/>
          <w:sz w:val="21"/>
          <w:szCs w:val="21"/>
        </w:rPr>
        <w:t xml:space="preserve"> </w:t>
      </w:r>
      <w:r>
        <w:rPr>
          <w:rFonts w:hint="eastAsia" w:hAnsi="Times New Roman" w:eastAsia="宋体" w:cs="Times New Roman"/>
          <w:b w:val="0"/>
          <w:color w:val="000000"/>
          <w:sz w:val="21"/>
          <w:szCs w:val="21"/>
          <w:lang w:val="en-US" w:eastAsia="zh-CN"/>
        </w:rPr>
        <w:t>____</w:t>
      </w:r>
      <w:r>
        <w:rPr>
          <w:rFonts w:hint="default" w:ascii="Times New Roman" w:hAnsi="Times New Roman" w:eastAsia="宋体" w:cs="Times New Roman"/>
          <w:b/>
          <w:bCs/>
          <w:color w:val="FF0000"/>
          <w:sz w:val="21"/>
          <w:szCs w:val="21"/>
          <w:highlight w:val="yellow"/>
        </w:rPr>
        <w:t>d</w:t>
      </w:r>
      <w:r>
        <w:rPr>
          <w:rFonts w:hint="eastAsia" w:ascii="Times New Roman" w:hAnsi="Times New Roman" w:eastAsia="宋体" w:cs="Times New Roman"/>
          <w:b/>
          <w:bCs/>
          <w:color w:val="FF0000"/>
          <w:sz w:val="21"/>
          <w:szCs w:val="21"/>
          <w:highlight w:val="yellow"/>
          <w:lang w:val="en-US" w:eastAsia="zh-CN"/>
        </w:rPr>
        <w:t>eath</w:t>
      </w:r>
      <w:r>
        <w:rPr>
          <w:rFonts w:hint="eastAsia" w:hAnsi="Times New Roman" w:eastAsia="宋体" w:cs="Times New Roman"/>
          <w:b w:val="0"/>
          <w:color w:val="000000"/>
          <w:sz w:val="21"/>
          <w:szCs w:val="21"/>
          <w:lang w:val="en-US" w:eastAsia="zh-CN"/>
        </w:rPr>
        <w:t>_____</w:t>
      </w:r>
      <w:r>
        <w:rPr>
          <w:rFonts w:hint="default" w:ascii="Times New Roman" w:hAnsi="Times New Roman" w:eastAsia="宋体" w:cs="Times New Roman"/>
          <w:b w:val="0"/>
          <w:color w:val="000000"/>
          <w:sz w:val="21"/>
          <w:szCs w:val="21"/>
        </w:rPr>
        <w:t xml:space="preserve"> . Seeing this, Zhou realized how much people hated him and decided to change.</w:t>
      </w:r>
    </w:p>
    <w:p>
      <w:pPr>
        <w:pStyle w:val="168"/>
        <w:spacing w:line="240" w:lineRule="auto"/>
        <w:ind w:left="0" w:firstLine="378"/>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He visited a famous scholar (学者) </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66_</w:t>
      </w:r>
      <w:r>
        <w:rPr>
          <w:rFonts w:hint="eastAsia" w:hAnsi="Times New Roman" w:eastAsia="宋体" w:cs="Times New Roman"/>
          <w:b w:val="0"/>
          <w:color w:val="000000"/>
          <w:sz w:val="21"/>
          <w:szCs w:val="21"/>
          <w:lang w:val="en-US" w:eastAsia="zh-CN"/>
        </w:rPr>
        <w:t>____</w:t>
      </w:r>
      <w:r>
        <w:rPr>
          <w:rFonts w:hint="default" w:ascii="Times New Roman" w:hAnsi="Times New Roman" w:eastAsia="宋体" w:cs="Times New Roman"/>
          <w:b/>
          <w:bCs/>
          <w:color w:val="FF0000"/>
          <w:sz w:val="21"/>
          <w:szCs w:val="21"/>
          <w:highlight w:val="yellow"/>
        </w:rPr>
        <w:t>na</w:t>
      </w:r>
      <w:r>
        <w:rPr>
          <w:rFonts w:hint="eastAsia" w:hAnsi="Times New Roman" w:eastAsia="宋体" w:cs="Times New Roman"/>
          <w:b/>
          <w:bCs/>
          <w:color w:val="FF0000"/>
          <w:sz w:val="21"/>
          <w:szCs w:val="21"/>
          <w:highlight w:val="yellow"/>
          <w:lang w:val="en-US" w:eastAsia="zh-CN"/>
        </w:rPr>
        <w:t>med</w:t>
      </w:r>
      <w:r>
        <w:rPr>
          <w:rFonts w:hint="eastAsia" w:hAnsi="Times New Roman" w:eastAsia="宋体" w:cs="Times New Roman"/>
          <w:b w:val="0"/>
          <w:color w:val="000000"/>
          <w:sz w:val="21"/>
          <w:szCs w:val="21"/>
          <w:lang w:val="en-US" w:eastAsia="zh-CN"/>
        </w:rPr>
        <w:t>______</w:t>
      </w:r>
      <w:r>
        <w:rPr>
          <w:rFonts w:hint="default" w:ascii="Times New Roman" w:hAnsi="Times New Roman" w:eastAsia="宋体" w:cs="Times New Roman"/>
          <w:b w:val="0"/>
          <w:color w:val="000000"/>
          <w:sz w:val="21"/>
          <w:szCs w:val="21"/>
        </w:rPr>
        <w:t xml:space="preserve">_Lu Yun. Lu told him, "if one realizes what is good in the </w:t>
      </w:r>
      <w:r>
        <w:rPr>
          <w:rFonts w:hint="eastAsia" w:hAnsi="Times New Roman" w:eastAsia="宋体" w:cs="Times New Roman"/>
          <w:b w:val="0"/>
          <w:color w:val="000000"/>
          <w:sz w:val="21"/>
          <w:szCs w:val="21"/>
          <w:lang w:eastAsia="zh-CN"/>
        </w:rPr>
        <w:t>morning</w:t>
      </w:r>
      <w:r>
        <w:rPr>
          <w:rFonts w:hint="default" w:ascii="Times New Roman" w:hAnsi="Times New Roman" w:eastAsia="宋体" w:cs="Times New Roman"/>
          <w:b w:val="0"/>
          <w:color w:val="000000"/>
          <w:sz w:val="21"/>
          <w:szCs w:val="21"/>
        </w:rPr>
        <w:t>, he can change his behayior in the evening. Just do what you think is right."</w:t>
      </w:r>
    </w:p>
    <w:p>
      <w:pPr>
        <w:pStyle w:val="168"/>
        <w:spacing w:line="240" w:lineRule="auto"/>
        <w:ind w:left="0" w:firstLine="378"/>
        <w:jc w:val="both"/>
        <w:rPr>
          <w:rFonts w:hint="default" w:ascii="Times New Roman" w:hAnsi="Times New Roman" w:eastAsia="宋体" w:cs="Times New Roman"/>
          <w:b w:val="0"/>
          <w:color w:val="000000"/>
          <w:sz w:val="21"/>
          <w:szCs w:val="21"/>
        </w:rPr>
      </w:pPr>
    </w:p>
    <w:p>
      <w:pPr>
        <w:pStyle w:val="168"/>
        <w:spacing w:line="240" w:lineRule="auto"/>
        <w:ind w:left="0" w:firstLine="378"/>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From then on, Zhou </w:t>
      </w:r>
      <w:r>
        <w:rPr>
          <w:rFonts w:hint="eastAsia" w:hAnsi="Times New Roman" w:eastAsia="宋体" w:cs="Times New Roman"/>
          <w:b w:val="0"/>
          <w:color w:val="000000"/>
          <w:sz w:val="21"/>
          <w:szCs w:val="21"/>
          <w:lang w:val="en-US" w:eastAsia="zh-CN"/>
        </w:rPr>
        <w:t>67</w:t>
      </w:r>
      <w:r>
        <w:rPr>
          <w:rFonts w:hint="default" w:ascii="Times New Roman" w:hAnsi="Times New Roman" w:eastAsia="宋体" w:cs="Times New Roman"/>
          <w:b w:val="0"/>
          <w:color w:val="000000"/>
          <w:sz w:val="21"/>
          <w:szCs w:val="21"/>
        </w:rPr>
        <w:t>__</w:t>
      </w:r>
      <w:r>
        <w:rPr>
          <w:rFonts w:hint="eastAsia" w:hAnsi="Times New Roman" w:eastAsia="宋体" w:cs="Times New Roman"/>
          <w:b w:val="0"/>
          <w:color w:val="000000"/>
          <w:sz w:val="21"/>
          <w:szCs w:val="21"/>
          <w:lang w:val="en-US" w:eastAsia="zh-CN"/>
        </w:rPr>
        <w:t>______</w:t>
      </w:r>
      <w:r>
        <w:rPr>
          <w:rFonts w:hint="eastAsia" w:hAnsi="Times New Roman" w:eastAsia="宋体" w:cs="Times New Roman"/>
          <w:b/>
          <w:bCs/>
          <w:color w:val="FF0000"/>
          <w:sz w:val="21"/>
          <w:szCs w:val="21"/>
          <w:highlight w:val="yellow"/>
          <w:lang w:eastAsia="zh-CN"/>
        </w:rPr>
        <w:t>bec</w:t>
      </w:r>
      <w:r>
        <w:rPr>
          <w:rFonts w:hint="eastAsia" w:hAnsi="Times New Roman" w:eastAsia="宋体" w:cs="Times New Roman"/>
          <w:b/>
          <w:bCs/>
          <w:color w:val="FF0000"/>
          <w:sz w:val="21"/>
          <w:szCs w:val="21"/>
          <w:highlight w:val="yellow"/>
          <w:lang w:val="en-US" w:eastAsia="zh-CN"/>
        </w:rPr>
        <w:t>a</w:t>
      </w:r>
      <w:r>
        <w:rPr>
          <w:rFonts w:hint="eastAsia" w:hAnsi="Times New Roman" w:eastAsia="宋体" w:cs="Times New Roman"/>
          <w:b/>
          <w:bCs/>
          <w:color w:val="FF0000"/>
          <w:sz w:val="21"/>
          <w:szCs w:val="21"/>
          <w:highlight w:val="yellow"/>
          <w:lang w:eastAsia="zh-CN"/>
        </w:rPr>
        <w:t>me</w:t>
      </w:r>
      <w:r>
        <w:rPr>
          <w:rFonts w:hint="eastAsia" w:hAnsi="Times New Roman" w:eastAsia="宋体"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 xml:space="preserve">_a good person and </w:t>
      </w:r>
      <w:r>
        <w:rPr>
          <w:rFonts w:hint="eastAsia" w:hAnsi="Times New Roman" w:eastAsia="宋体" w:cs="Times New Roman"/>
          <w:b w:val="0"/>
          <w:color w:val="000000"/>
          <w:sz w:val="21"/>
          <w:szCs w:val="21"/>
          <w:lang w:eastAsia="zh-CN"/>
        </w:rPr>
        <w:t>stopped</w:t>
      </w:r>
      <w:r>
        <w:rPr>
          <w:rFonts w:hint="default" w:ascii="Times New Roman" w:hAnsi="Times New Roman" w:eastAsia="宋体" w:cs="Times New Roman"/>
          <w:b w:val="0"/>
          <w:color w:val="000000"/>
          <w:sz w:val="21"/>
          <w:szCs w:val="21"/>
        </w:rPr>
        <w:t xml:space="preserve"> bullying 68</w:t>
      </w:r>
      <w:r>
        <w:rPr>
          <w:rFonts w:hint="eastAsia" w:hAnsi="Times New Roman" w:eastAsia="宋体" w:cs="Times New Roman"/>
          <w:b w:val="0"/>
          <w:color w:val="000000"/>
          <w:sz w:val="21"/>
          <w:szCs w:val="21"/>
          <w:lang w:val="en-US" w:eastAsia="zh-CN"/>
        </w:rPr>
        <w:t>_____</w:t>
      </w:r>
      <w:r>
        <w:rPr>
          <w:rFonts w:hint="default" w:ascii="Times New Roman" w:hAnsi="Times New Roman" w:eastAsia="宋体" w:cs="Times New Roman"/>
          <w:b/>
          <w:bCs/>
          <w:color w:val="FF0000"/>
          <w:sz w:val="21"/>
          <w:szCs w:val="21"/>
          <w:highlight w:val="yellow"/>
        </w:rPr>
        <w:t xml:space="preserve"> </w:t>
      </w:r>
      <w:r>
        <w:rPr>
          <w:rFonts w:hint="eastAsia" w:hAnsi="Times New Roman" w:eastAsia="宋体" w:cs="Times New Roman"/>
          <w:b/>
          <w:bCs/>
          <w:color w:val="FF0000"/>
          <w:sz w:val="21"/>
          <w:szCs w:val="21"/>
          <w:highlight w:val="yellow"/>
          <w:lang w:eastAsia="zh-CN"/>
        </w:rPr>
        <w:t>other</w:t>
      </w:r>
      <w:r>
        <w:rPr>
          <w:rFonts w:hint="eastAsia" w:hAnsi="Times New Roman" w:eastAsia="宋体" w:cs="Times New Roman"/>
          <w:b/>
          <w:bCs/>
          <w:color w:val="FF0000"/>
          <w:sz w:val="21"/>
          <w:szCs w:val="21"/>
          <w:highlight w:val="yellow"/>
          <w:lang w:val="en-US" w:eastAsia="zh-CN"/>
        </w:rPr>
        <w:t>s</w:t>
      </w:r>
      <w:r>
        <w:rPr>
          <w:rFonts w:hint="eastAsia" w:hAnsi="Times New Roman" w:eastAsia="宋体" w:cs="Times New Roman"/>
          <w:b w:val="0"/>
          <w:color w:val="000000"/>
          <w:sz w:val="21"/>
          <w:szCs w:val="21"/>
          <w:lang w:val="en-US" w:eastAsia="zh-CN"/>
        </w:rPr>
        <w:t>_____</w:t>
      </w:r>
      <w:r>
        <w:rPr>
          <w:rFonts w:hint="default" w:ascii="Times New Roman" w:hAnsi="Times New Roman" w:eastAsia="宋体" w:cs="Times New Roman"/>
          <w:b w:val="0"/>
          <w:color w:val="000000"/>
          <w:sz w:val="21"/>
          <w:szCs w:val="21"/>
        </w:rPr>
        <w:t>__. Later he joined the army and died protecting his country.</w:t>
      </w:r>
    </w:p>
    <w:p>
      <w:pPr>
        <w:pStyle w:val="168"/>
        <w:spacing w:line="240" w:lineRule="auto"/>
        <w:jc w:val="both"/>
        <w:rPr>
          <w:rFonts w:hint="default" w:ascii="Times New Roman" w:hAnsi="Times New Roman" w:eastAsia="宋体" w:cs="Times New Roman"/>
          <w:b w:val="0"/>
          <w:color w:val="000000"/>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It was good that Zhou was able to look at  69</w:t>
      </w:r>
      <w:r>
        <w:rPr>
          <w:rFonts w:hint="eastAsia" w:hAnsi="Times New Roman" w:eastAsia="宋体" w:cs="Times New Roman"/>
          <w:b w:val="0"/>
          <w:color w:val="000000"/>
          <w:sz w:val="21"/>
          <w:szCs w:val="21"/>
          <w:lang w:val="en-US" w:eastAsia="zh-CN"/>
        </w:rPr>
        <w:t>____</w:t>
      </w:r>
      <w:r>
        <w:rPr>
          <w:rFonts w:hint="eastAsia" w:hAnsi="Times New Roman" w:eastAsia="宋体" w:cs="Times New Roman"/>
          <w:b/>
          <w:bCs/>
          <w:color w:val="FF0000"/>
          <w:sz w:val="21"/>
          <w:szCs w:val="21"/>
          <w:highlight w:val="yellow"/>
          <w:lang w:val="en-US" w:eastAsia="zh-CN"/>
        </w:rPr>
        <w:t>himself</w:t>
      </w:r>
      <w:r>
        <w:rPr>
          <w:rFonts w:hint="eastAsia" w:hAnsi="Times New Roman" w:eastAsia="宋体" w:cs="Times New Roman"/>
          <w:b w:val="0"/>
          <w:color w:val="000000"/>
          <w:sz w:val="21"/>
          <w:szCs w:val="21"/>
          <w:lang w:val="en-US" w:eastAsia="zh-CN"/>
        </w:rPr>
        <w:t>_____</w:t>
      </w:r>
      <w:r>
        <w:rPr>
          <w:rFonts w:hint="default" w:ascii="Times New Roman" w:hAnsi="Times New Roman" w:eastAsia="宋体" w:cs="Times New Roman"/>
          <w:b w:val="0"/>
          <w:color w:val="000000"/>
          <w:sz w:val="21"/>
          <w:szCs w:val="21"/>
        </w:rPr>
        <w:t xml:space="preserve"> and make changes. President Xi Jinping told this story when talking about promoting government officials(提拔官员).</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He sa</w:t>
      </w:r>
      <w:r>
        <w:rPr>
          <w:rFonts w:hint="eastAsia" w:hAnsi="Times New Roman" w:eastAsia="宋体" w:cs="Times New Roman"/>
          <w:b w:val="0"/>
          <w:color w:val="000000"/>
          <w:sz w:val="21"/>
          <w:szCs w:val="21"/>
          <w:lang w:val="en-US" w:eastAsia="zh-CN"/>
        </w:rPr>
        <w:t>i</w:t>
      </w:r>
      <w:r>
        <w:rPr>
          <w:rFonts w:hint="default" w:ascii="Times New Roman" w:hAnsi="Times New Roman" w:eastAsia="宋体" w:cs="Times New Roman"/>
          <w:b w:val="0"/>
          <w:color w:val="000000"/>
          <w:sz w:val="21"/>
          <w:szCs w:val="21"/>
        </w:rPr>
        <w:t>d we should pick men of ability and be more tolerant(宽容的)</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of people like Zhou</w:t>
      </w:r>
      <w:r>
        <w:rPr>
          <w:rFonts w:hint="eastAsia" w:hAnsi="Times New Roman" w:eastAsia="宋体" w:cs="Times New Roman"/>
          <w:b w:val="0"/>
          <w:color w:val="000000"/>
          <w:sz w:val="21"/>
          <w:szCs w:val="21"/>
          <w:lang w:val="en-US" w:eastAsia="zh-CN"/>
        </w:rPr>
        <w:t>.</w:t>
      </w:r>
      <w:r>
        <w:rPr>
          <w:rFonts w:hint="default" w:ascii="Times New Roman" w:hAnsi="Times New Roman" w:eastAsia="宋体" w:cs="Times New Roman"/>
          <w:b w:val="0"/>
          <w:color w:val="000000"/>
          <w:sz w:val="21"/>
          <w:szCs w:val="21"/>
        </w:rPr>
        <w:t xml:space="preserve"> Maybe they've made mistakes in the past, but they can do great things as long as </w:t>
      </w:r>
      <w:r>
        <w:rPr>
          <w:rFonts w:hint="default" w:ascii="Times New Roman" w:hAnsi="Times New Roman" w:eastAsia="宋体" w:cs="Times New Roman"/>
          <w:b w:val="0"/>
          <w:color w:val="000000"/>
          <w:sz w:val="21"/>
          <w:szCs w:val="21"/>
          <w:highlight w:val="cyan"/>
        </w:rPr>
        <w:t>they</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70</w:t>
      </w:r>
      <w:r>
        <w:rPr>
          <w:rFonts w:hint="eastAsia" w:hAnsi="Times New Roman" w:eastAsia="宋体" w:cs="Times New Roman"/>
          <w:b w:val="0"/>
          <w:color w:val="000000"/>
          <w:sz w:val="21"/>
          <w:szCs w:val="21"/>
          <w:lang w:val="en-US" w:eastAsia="zh-CN"/>
        </w:rPr>
        <w:t>____</w:t>
      </w:r>
      <w:r>
        <w:rPr>
          <w:rFonts w:hint="default" w:ascii="Times New Roman" w:hAnsi="Times New Roman" w:eastAsia="宋体" w:cs="Times New Roman"/>
          <w:b/>
          <w:bCs/>
          <w:color w:val="FF0000"/>
          <w:sz w:val="21"/>
          <w:szCs w:val="21"/>
          <w:highlight w:val="yellow"/>
        </w:rPr>
        <w:t xml:space="preserve"> tru</w:t>
      </w:r>
      <w:r>
        <w:rPr>
          <w:rFonts w:hint="eastAsia" w:ascii="Times New Roman" w:hAnsi="Times New Roman" w:eastAsia="宋体" w:cs="Times New Roman"/>
          <w:b/>
          <w:bCs/>
          <w:color w:val="FF0000"/>
          <w:sz w:val="21"/>
          <w:szCs w:val="21"/>
          <w:highlight w:val="yellow"/>
          <w:lang w:val="en-US" w:eastAsia="zh-CN"/>
        </w:rPr>
        <w:t>ly</w:t>
      </w:r>
      <w:r>
        <w:rPr>
          <w:rFonts w:hint="eastAsia" w:hAnsi="Times New Roman" w:eastAsia="宋体" w:cs="Times New Roman"/>
          <w:b w:val="0"/>
          <w:color w:val="000000"/>
          <w:sz w:val="21"/>
          <w:szCs w:val="21"/>
          <w:lang w:val="en-US" w:eastAsia="zh-CN"/>
        </w:rPr>
        <w:t>______</w:t>
      </w:r>
      <w:r>
        <w:rPr>
          <w:rFonts w:hint="default" w:ascii="Times New Roman" w:hAnsi="Times New Roman" w:eastAsia="宋体" w:cs="Times New Roman"/>
          <w:b w:val="0"/>
          <w:color w:val="000000"/>
          <w:sz w:val="21"/>
          <w:szCs w:val="21"/>
        </w:rPr>
        <w:t>__</w:t>
      </w:r>
      <w:r>
        <w:rPr>
          <w:rFonts w:hint="eastAsia" w:hAnsi="Times New Roman" w:eastAsia="宋体" w:cs="Times New Roman"/>
          <w:b w:val="0"/>
          <w:color w:val="000000"/>
          <w:sz w:val="21"/>
          <w:szCs w:val="21"/>
          <w:highlight w:val="cyan"/>
          <w:lang w:eastAsia="zh-CN"/>
        </w:rPr>
        <w:t>decide</w:t>
      </w:r>
      <w:r>
        <w:rPr>
          <w:rFonts w:hint="default" w:ascii="Times New Roman" w:hAnsi="Times New Roman" w:eastAsia="宋体" w:cs="Times New Roman"/>
          <w:b w:val="0"/>
          <w:color w:val="000000"/>
          <w:sz w:val="21"/>
          <w:szCs w:val="21"/>
          <w:highlight w:val="cyan"/>
        </w:rPr>
        <w:t xml:space="preserve"> </w:t>
      </w:r>
      <w:r>
        <w:rPr>
          <w:rFonts w:hint="default" w:ascii="Times New Roman" w:hAnsi="Times New Roman" w:eastAsia="宋体" w:cs="Times New Roman"/>
          <w:b w:val="0"/>
          <w:color w:val="000000"/>
          <w:sz w:val="21"/>
          <w:szCs w:val="21"/>
        </w:rPr>
        <w:t>to correct their mistakes.</w:t>
      </w:r>
    </w:p>
    <w:p>
      <w:pPr>
        <w:pStyle w:val="168"/>
        <w:spacing w:line="240" w:lineRule="auto"/>
        <w:ind w:left="0" w:firstLine="378"/>
        <w:jc w:val="both"/>
        <w:rPr>
          <w:rFonts w:hint="default" w:ascii="Times New Roman" w:hAnsi="Times New Roman" w:eastAsia="宋体" w:cs="Times New Roman"/>
          <w:b w:val="0"/>
          <w:color w:val="000000"/>
          <w:sz w:val="21"/>
          <w:szCs w:val="21"/>
        </w:rPr>
      </w:pPr>
    </w:p>
    <w:p>
      <w:pPr>
        <w:pStyle w:val="168"/>
        <w:spacing w:line="240" w:lineRule="auto"/>
        <w:ind w:firstLine="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V</w:t>
      </w:r>
      <w:r>
        <w:rPr>
          <w:rFonts w:hint="eastAsia" w:hAnsi="Times New Roman" w:eastAsia="宋体" w:cs="Times New Roman"/>
          <w:b w:val="0"/>
          <w:color w:val="000000"/>
          <w:sz w:val="21"/>
          <w:szCs w:val="21"/>
          <w:lang w:val="en-US" w:eastAsia="zh-CN"/>
        </w:rPr>
        <w:t>II</w:t>
      </w:r>
      <w:r>
        <w:rPr>
          <w:rFonts w:hint="default" w:ascii="Times New Roman" w:hAnsi="Times New Roman" w:eastAsia="宋体" w:cs="Times New Roman"/>
          <w:b w:val="0"/>
          <w:color w:val="000000"/>
          <w:sz w:val="21"/>
          <w:szCs w:val="21"/>
        </w:rPr>
        <w:t xml:space="preserve">.任务型阅读：阅读下面短文，根据短文内容，完成下列各题.（共5小题，计10分） </w:t>
      </w:r>
    </w:p>
    <w:p>
      <w:pPr>
        <w:pStyle w:val="168"/>
        <w:spacing w:line="240" w:lineRule="auto"/>
        <w:ind w:firstLine="0"/>
        <w:jc w:val="both"/>
        <w:rPr>
          <w:rFonts w:hint="default" w:ascii="Times New Roman" w:hAnsi="Times New Roman" w:eastAsia="宋体" w:cs="Times New Roman"/>
          <w:b w:val="0"/>
          <w:color w:val="000000"/>
          <w:sz w:val="21"/>
          <w:szCs w:val="21"/>
        </w:rPr>
      </w:pPr>
    </w:p>
    <w:p>
      <w:pPr>
        <w:pStyle w:val="168"/>
        <w:spacing w:line="240" w:lineRule="auto"/>
        <w:ind w:firstLine="0"/>
        <w:jc w:val="both"/>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Have you ever caught colds? When do you often catch colds?</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378"/>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color w:val="FF0000"/>
          <w:sz w:val="21"/>
          <w:szCs w:val="21"/>
          <w:highlight w:val="yellow"/>
        </w:rPr>
        <w:t>71</w:t>
      </w:r>
      <w:r>
        <w:rPr>
          <w:rFonts w:hint="default" w:ascii="Times New Roman" w:hAnsi="Times New Roman" w:eastAsia="宋体" w:cs="Times New Roman"/>
          <w:b w:val="0"/>
          <w:color w:val="000000"/>
          <w:sz w:val="21"/>
          <w:szCs w:val="21"/>
        </w:rPr>
        <w:t>M</w:t>
      </w:r>
      <w:r>
        <w:rPr>
          <w:rFonts w:hint="default" w:ascii="Times New Roman" w:hAnsi="Times New Roman" w:eastAsia="宋体" w:cs="Times New Roman"/>
          <w:b w:val="0"/>
          <w:color w:val="000000"/>
          <w:sz w:val="21"/>
          <w:szCs w:val="21"/>
          <w:highlight w:val="yellow"/>
        </w:rPr>
        <w:t xml:space="preserve">any people catch a cold </w:t>
      </w:r>
      <w:r>
        <w:rPr>
          <w:rFonts w:hint="default" w:ascii="Times New Roman" w:hAnsi="Times New Roman" w:eastAsia="宋体" w:cs="Times New Roman"/>
          <w:b/>
          <w:bCs/>
          <w:color w:val="FF0000"/>
          <w:sz w:val="21"/>
          <w:szCs w:val="21"/>
          <w:highlight w:val="yellow"/>
        </w:rPr>
        <w:t xml:space="preserve">in the </w:t>
      </w:r>
      <w:r>
        <w:rPr>
          <w:rFonts w:hint="eastAsia" w:hAnsi="Times New Roman" w:eastAsia="宋体" w:cs="Times New Roman"/>
          <w:b/>
          <w:bCs/>
          <w:color w:val="FF0000"/>
          <w:sz w:val="21"/>
          <w:szCs w:val="21"/>
          <w:highlight w:val="yellow"/>
          <w:lang w:eastAsia="zh-CN"/>
        </w:rPr>
        <w:t>springtime</w:t>
      </w:r>
      <w:r>
        <w:rPr>
          <w:rFonts w:hint="default" w:ascii="Times New Roman" w:hAnsi="Times New Roman" w:eastAsia="宋体" w:cs="Times New Roman"/>
          <w:b/>
          <w:bCs/>
          <w:color w:val="FF0000"/>
          <w:sz w:val="21"/>
          <w:szCs w:val="21"/>
          <w:highlight w:val="yellow"/>
        </w:rPr>
        <w:t xml:space="preserve"> or fall</w:t>
      </w:r>
      <w:r>
        <w:rPr>
          <w:rFonts w:hint="default" w:ascii="Times New Roman" w:hAnsi="Times New Roman" w:eastAsia="宋体" w:cs="Times New Roman"/>
          <w:b w:val="0"/>
          <w:color w:val="000000"/>
          <w:sz w:val="21"/>
          <w:szCs w:val="21"/>
        </w:rPr>
        <w:t xml:space="preserve">. It makes us wonder: If scientists can send a man to the moon, why can't they find a cure for the common cold? Actually, </w:t>
      </w:r>
      <w:r>
        <w:rPr>
          <w:rFonts w:hint="default" w:ascii="Times New Roman" w:hAnsi="Times New Roman" w:eastAsia="宋体" w:cs="Times New Roman"/>
          <w:b/>
          <w:color w:val="FF0000"/>
          <w:sz w:val="21"/>
          <w:szCs w:val="21"/>
          <w:highlight w:val="yellow"/>
        </w:rPr>
        <w:t>7</w:t>
      </w:r>
      <w:r>
        <w:rPr>
          <w:rFonts w:hint="eastAsia" w:ascii="Times New Roman" w:hAnsi="Times New Roman" w:eastAsia="宋体" w:cs="Times New Roman"/>
          <w:b/>
          <w:color w:val="FF0000"/>
          <w:sz w:val="21"/>
          <w:szCs w:val="21"/>
          <w:highlight w:val="yellow"/>
          <w:lang w:val="en-US" w:eastAsia="zh-CN"/>
        </w:rPr>
        <w:t xml:space="preserve">2 </w:t>
      </w:r>
      <w:r>
        <w:rPr>
          <w:rFonts w:hint="default" w:ascii="Times New Roman" w:hAnsi="Times New Roman" w:eastAsia="宋体" w:cs="Times New Roman"/>
          <w:b w:val="0"/>
          <w:color w:val="000000"/>
          <w:sz w:val="21"/>
          <w:szCs w:val="21"/>
          <w:highlight w:val="yellow"/>
        </w:rPr>
        <w:t xml:space="preserve">there are </w:t>
      </w:r>
      <w:r>
        <w:rPr>
          <w:rFonts w:hint="default" w:ascii="Times New Roman" w:hAnsi="Times New Roman" w:eastAsia="宋体" w:cs="Times New Roman"/>
          <w:b/>
          <w:bCs/>
          <w:color w:val="FF0000"/>
          <w:sz w:val="21"/>
          <w:szCs w:val="21"/>
          <w:highlight w:val="yellow"/>
        </w:rPr>
        <w:t>hundreds</w:t>
      </w:r>
      <w:r>
        <w:rPr>
          <w:rFonts w:hint="eastAsia" w:hAnsi="Times New Roman" w:eastAsia="宋体" w:cs="Times New Roman"/>
          <w:b/>
          <w:bCs/>
          <w:color w:val="FF0000"/>
          <w:sz w:val="21"/>
          <w:szCs w:val="21"/>
          <w:highlight w:val="yellow"/>
          <w:lang w:val="en-US" w:eastAsia="zh-CN"/>
        </w:rPr>
        <w:t xml:space="preserve"> </w:t>
      </w:r>
      <w:r>
        <w:rPr>
          <w:rFonts w:hint="default" w:ascii="Times New Roman" w:hAnsi="Times New Roman" w:eastAsia="宋体" w:cs="Times New Roman"/>
          <w:b/>
          <w:bCs/>
          <w:color w:val="FF0000"/>
          <w:sz w:val="21"/>
          <w:szCs w:val="21"/>
          <w:highlight w:val="yellow"/>
        </w:rPr>
        <w:t>of kinds of cold viruses(病毒)</w:t>
      </w:r>
      <w:r>
        <w:rPr>
          <w:rFonts w:hint="eastAsia" w:hAnsi="Times New Roman" w:eastAsia="宋体" w:cs="Times New Roman"/>
          <w:b/>
          <w:bCs/>
          <w:color w:val="FF0000"/>
          <w:sz w:val="21"/>
          <w:szCs w:val="21"/>
          <w:highlight w:val="yellow"/>
          <w:lang w:val="en-US" w:eastAsia="zh-CN"/>
        </w:rPr>
        <w:t xml:space="preserve"> </w:t>
      </w:r>
      <w:r>
        <w:rPr>
          <w:rFonts w:hint="default" w:ascii="Times New Roman" w:hAnsi="Times New Roman" w:eastAsia="宋体" w:cs="Times New Roman"/>
          <w:b/>
          <w:bCs/>
          <w:color w:val="FF0000"/>
          <w:sz w:val="21"/>
          <w:szCs w:val="21"/>
          <w:highlight w:val="yellow"/>
        </w:rPr>
        <w:t>out there</w:t>
      </w:r>
      <w:r>
        <w:rPr>
          <w:rFonts w:hint="default" w:ascii="Times New Roman" w:hAnsi="Times New Roman" w:eastAsia="宋体" w:cs="Times New Roman"/>
          <w:b w:val="0"/>
          <w:color w:val="000000"/>
          <w:sz w:val="21"/>
          <w:szCs w:val="21"/>
        </w:rPr>
        <w:t xml:space="preserve">. </w:t>
      </w:r>
      <w:r>
        <w:rPr>
          <w:rFonts w:hint="default" w:ascii="Times New Roman" w:hAnsi="Times New Roman" w:eastAsia="宋体" w:cs="Times New Roman"/>
          <w:b w:val="0"/>
          <w:color w:val="000000"/>
          <w:sz w:val="21"/>
          <w:szCs w:val="21"/>
          <w:highlight w:val="yellow"/>
        </w:rPr>
        <w:t>It is hard to know which one you will get,</w:t>
      </w:r>
      <w:r>
        <w:rPr>
          <w:rFonts w:hint="default" w:ascii="Times New Roman" w:hAnsi="Times New Roman" w:eastAsia="宋体" w:cs="Times New Roman"/>
          <w:b w:val="0"/>
          <w:color w:val="000000"/>
          <w:sz w:val="21"/>
          <w:szCs w:val="21"/>
        </w:rPr>
        <w:t xml:space="preserve"> so there isn't a cure </w:t>
      </w:r>
      <w:r>
        <w:rPr>
          <w:rFonts w:hint="eastAsia" w:hAnsi="Times New Roman" w:eastAsia="宋体" w:cs="Times New Roman"/>
          <w:b w:val="0"/>
          <w:color w:val="000000"/>
          <w:sz w:val="21"/>
          <w:szCs w:val="21"/>
          <w:lang w:val="en-US" w:eastAsia="zh-CN"/>
        </w:rPr>
        <w:t>f</w:t>
      </w:r>
      <w:r>
        <w:rPr>
          <w:rFonts w:hint="default" w:ascii="Times New Roman" w:hAnsi="Times New Roman" w:eastAsia="宋体" w:cs="Times New Roman"/>
          <w:b w:val="0"/>
          <w:color w:val="000000"/>
          <w:sz w:val="21"/>
          <w:szCs w:val="21"/>
        </w:rPr>
        <w:t>or eac</w:t>
      </w:r>
      <w:r>
        <w:rPr>
          <w:rFonts w:hint="eastAsia" w:hAnsi="Times New Roman" w:eastAsia="宋体" w:cs="Times New Roman"/>
          <w:b w:val="0"/>
          <w:color w:val="000000"/>
          <w:sz w:val="21"/>
          <w:szCs w:val="21"/>
          <w:lang w:val="en-US" w:eastAsia="zh-CN"/>
        </w:rPr>
        <w:t>h</w:t>
      </w:r>
      <w:r>
        <w:rPr>
          <w:rFonts w:hint="default" w:ascii="Times New Roman" w:hAnsi="Times New Roman" w:eastAsia="宋体" w:cs="Times New Roman"/>
          <w:b w:val="0"/>
          <w:color w:val="000000"/>
          <w:sz w:val="21"/>
          <w:szCs w:val="21"/>
        </w:rPr>
        <w:t xml:space="preserve"> one.</w:t>
      </w:r>
      <w:r>
        <w:rPr>
          <w:rFonts w:hint="eastAsia" w:ascii="Times New Roman" w:hAnsi="Times New Roman" w:eastAsia="宋体" w:cs="Times New Roman"/>
          <w:b/>
          <w:color w:val="FF0000"/>
          <w:sz w:val="21"/>
          <w:szCs w:val="21"/>
          <w:highlight w:val="yellow"/>
          <w:lang w:val="en-US" w:eastAsia="zh-CN"/>
        </w:rPr>
        <w:t xml:space="preserve">73 </w:t>
      </w:r>
      <w:r>
        <w:rPr>
          <w:rFonts w:hint="default" w:ascii="Times New Roman" w:hAnsi="Times New Roman" w:eastAsia="宋体" w:cs="Times New Roman"/>
          <w:b w:val="0"/>
          <w:color w:val="000000"/>
          <w:sz w:val="21"/>
          <w:szCs w:val="21"/>
        </w:rPr>
        <w:t>When</w:t>
      </w:r>
      <w:r>
        <w:rPr>
          <w:rFonts w:hint="default" w:ascii="Times New Roman" w:hAnsi="Times New Roman" w:eastAsia="宋体" w:cs="Times New Roman"/>
          <w:b w:val="0"/>
          <w:color w:val="000000"/>
          <w:sz w:val="21"/>
          <w:szCs w:val="21"/>
          <w:highlight w:val="yellow"/>
        </w:rPr>
        <w:t xml:space="preserve"> a</w:t>
      </w:r>
      <w:r>
        <w:rPr>
          <w:rFonts w:hint="eastAsia" w:hAnsi="Times New Roman" w:eastAsia="宋体" w:cs="Times New Roman"/>
          <w:b w:val="0"/>
          <w:color w:val="000000"/>
          <w:sz w:val="21"/>
          <w:szCs w:val="21"/>
          <w:highlight w:val="yellow"/>
          <w:lang w:val="en-US" w:eastAsia="zh-CN"/>
        </w:rPr>
        <w:t xml:space="preserve"> </w:t>
      </w:r>
      <w:r>
        <w:rPr>
          <w:rFonts w:hint="default" w:ascii="Times New Roman" w:hAnsi="Times New Roman" w:eastAsia="宋体" w:cs="Times New Roman"/>
          <w:b w:val="0"/>
          <w:color w:val="000000"/>
          <w:sz w:val="21"/>
          <w:szCs w:val="21"/>
          <w:highlight w:val="yellow"/>
        </w:rPr>
        <w:t>vi</w:t>
      </w:r>
      <w:r>
        <w:rPr>
          <w:rFonts w:hint="eastAsia" w:hAnsi="Times New Roman" w:eastAsia="宋体" w:cs="Times New Roman"/>
          <w:b w:val="0"/>
          <w:color w:val="000000"/>
          <w:sz w:val="21"/>
          <w:szCs w:val="21"/>
          <w:highlight w:val="yellow"/>
          <w:lang w:val="en-US" w:eastAsia="zh-CN"/>
        </w:rPr>
        <w:t>ruse</w:t>
      </w:r>
      <w:r>
        <w:rPr>
          <w:rFonts w:hint="default" w:ascii="Times New Roman" w:hAnsi="Times New Roman" w:eastAsia="宋体" w:cs="Times New Roman"/>
          <w:b w:val="0"/>
          <w:color w:val="000000"/>
          <w:sz w:val="21"/>
          <w:szCs w:val="21"/>
          <w:highlight w:val="yellow"/>
        </w:rPr>
        <w:t xml:space="preserve">s attacks your </w:t>
      </w:r>
      <w:r>
        <w:rPr>
          <w:rFonts w:hint="eastAsia" w:hAnsi="Times New Roman" w:eastAsia="宋体" w:cs="Times New Roman"/>
          <w:b w:val="0"/>
          <w:color w:val="000000"/>
          <w:sz w:val="21"/>
          <w:szCs w:val="21"/>
          <w:highlight w:val="yellow"/>
          <w:lang w:val="en-US" w:eastAsia="zh-CN"/>
        </w:rPr>
        <w:t>b</w:t>
      </w:r>
      <w:r>
        <w:rPr>
          <w:rFonts w:hint="default" w:ascii="Times New Roman" w:hAnsi="Times New Roman" w:eastAsia="宋体" w:cs="Times New Roman"/>
          <w:b w:val="0"/>
          <w:color w:val="000000"/>
          <w:sz w:val="21"/>
          <w:szCs w:val="21"/>
          <w:highlight w:val="yellow"/>
        </w:rPr>
        <w:t>ody,your b</w:t>
      </w:r>
      <w:r>
        <w:rPr>
          <w:rFonts w:hint="eastAsia" w:hAnsi="Times New Roman" w:eastAsia="宋体" w:cs="Times New Roman"/>
          <w:b w:val="0"/>
          <w:color w:val="000000"/>
          <w:sz w:val="21"/>
          <w:szCs w:val="21"/>
          <w:highlight w:val="yellow"/>
          <w:lang w:val="en-US" w:eastAsia="zh-CN"/>
        </w:rPr>
        <w:t>o</w:t>
      </w:r>
      <w:r>
        <w:rPr>
          <w:rFonts w:hint="default" w:ascii="Times New Roman" w:hAnsi="Times New Roman" w:eastAsia="宋体" w:cs="Times New Roman"/>
          <w:b w:val="0"/>
          <w:color w:val="000000"/>
          <w:sz w:val="21"/>
          <w:szCs w:val="21"/>
          <w:highlight w:val="yellow"/>
        </w:rPr>
        <w:t xml:space="preserve">dy </w:t>
      </w:r>
      <w:r>
        <w:rPr>
          <w:rFonts w:hint="default" w:ascii="Times New Roman" w:hAnsi="Times New Roman" w:eastAsia="宋体" w:cs="Times New Roman"/>
          <w:b/>
          <w:bCs/>
          <w:color w:val="FF0000"/>
          <w:sz w:val="21"/>
          <w:szCs w:val="21"/>
          <w:highlight w:val="yellow"/>
        </w:rPr>
        <w:t>works hard to get rid of(摆脱)</w:t>
      </w:r>
      <w:r>
        <w:rPr>
          <w:rFonts w:hint="eastAsia" w:hAnsi="Times New Roman" w:eastAsia="宋体" w:cs="Times New Roman"/>
          <w:b/>
          <w:bCs/>
          <w:color w:val="FF0000"/>
          <w:sz w:val="21"/>
          <w:szCs w:val="21"/>
          <w:highlight w:val="yellow"/>
          <w:lang w:val="en-US" w:eastAsia="zh-CN"/>
        </w:rPr>
        <w:t xml:space="preserve"> </w:t>
      </w:r>
      <w:r>
        <w:rPr>
          <w:rFonts w:hint="default" w:ascii="Times New Roman" w:hAnsi="Times New Roman" w:eastAsia="宋体" w:cs="Times New Roman"/>
          <w:b/>
          <w:bCs/>
          <w:color w:val="FF0000"/>
          <w:sz w:val="21"/>
          <w:szCs w:val="21"/>
          <w:highlight w:val="yellow"/>
        </w:rPr>
        <w:t>it</w:t>
      </w:r>
      <w:r>
        <w:rPr>
          <w:rFonts w:hint="default" w:ascii="Times New Roman" w:hAnsi="Times New Roman" w:eastAsia="宋体" w:cs="Times New Roman"/>
          <w:b w:val="0"/>
          <w:color w:val="000000"/>
          <w:sz w:val="21"/>
          <w:szCs w:val="21"/>
        </w:rPr>
        <w:t xml:space="preserve">. Blood rushes to </w:t>
      </w:r>
      <w:r>
        <w:rPr>
          <w:rFonts w:hint="eastAsia" w:ascii="Times New Roman" w:hAnsi="Times New Roman" w:eastAsia="宋体" w:cs="Times New Roman"/>
          <w:b/>
          <w:color w:val="FF0000"/>
          <w:sz w:val="21"/>
          <w:szCs w:val="21"/>
          <w:highlight w:val="yellow"/>
          <w:lang w:val="en-US" w:eastAsia="zh-CN"/>
        </w:rPr>
        <w:t xml:space="preserve">74 </w:t>
      </w:r>
      <w:r>
        <w:rPr>
          <w:rFonts w:hint="default" w:ascii="Times New Roman" w:hAnsi="Times New Roman" w:eastAsia="宋体" w:cs="Times New Roman"/>
          <w:b/>
          <w:bCs/>
          <w:color w:val="FF0000"/>
          <w:sz w:val="21"/>
          <w:szCs w:val="21"/>
          <w:highlight w:val="yellow"/>
        </w:rPr>
        <w:t>your nose</w:t>
      </w:r>
      <w:r>
        <w:rPr>
          <w:rFonts w:hint="default" w:ascii="Times New Roman" w:hAnsi="Times New Roman" w:eastAsia="宋体" w:cs="Times New Roman"/>
          <w:b w:val="0"/>
          <w:color w:val="000000"/>
          <w:sz w:val="21"/>
          <w:szCs w:val="21"/>
        </w:rPr>
        <w:t xml:space="preserve"> and brings congestion(堵塞）</w:t>
      </w:r>
      <w:r>
        <w:rPr>
          <w:rFonts w:hint="eastAsia" w:hAnsi="Times New Roman" w:eastAsia="宋体" w:cs="Times New Roman"/>
          <w:b w:val="0"/>
          <w:color w:val="000000"/>
          <w:sz w:val="21"/>
          <w:szCs w:val="21"/>
          <w:lang w:val="en-US" w:eastAsia="zh-CN"/>
        </w:rPr>
        <w:t>wi</w:t>
      </w:r>
      <w:r>
        <w:rPr>
          <w:rFonts w:hint="default" w:ascii="Times New Roman" w:hAnsi="Times New Roman" w:eastAsia="宋体" w:cs="Times New Roman"/>
          <w:b w:val="0"/>
          <w:color w:val="000000"/>
          <w:sz w:val="21"/>
          <w:szCs w:val="21"/>
        </w:rPr>
        <w:t>th</w:t>
      </w:r>
      <w:r>
        <w:rPr>
          <w:rFonts w:hint="default" w:ascii="Times New Roman" w:hAnsi="Times New Roman" w:eastAsia="宋体" w:cs="Times New Roman"/>
          <w:b/>
          <w:bCs/>
          <w:color w:val="000000"/>
          <w:sz w:val="21"/>
          <w:szCs w:val="21"/>
          <w:u w:val="single"/>
        </w:rPr>
        <w:t xml:space="preserve"> </w:t>
      </w:r>
      <w:r>
        <w:rPr>
          <w:rFonts w:hint="eastAsia" w:ascii="Times New Roman" w:hAnsi="Times New Roman" w:eastAsia="宋体" w:cs="Times New Roman"/>
          <w:b/>
          <w:color w:val="FF0000"/>
          <w:sz w:val="21"/>
          <w:szCs w:val="21"/>
          <w:highlight w:val="yellow"/>
          <w:lang w:val="en-US" w:eastAsia="zh-CN"/>
        </w:rPr>
        <w:t>74</w:t>
      </w:r>
      <w:r>
        <w:rPr>
          <w:rFonts w:hint="default" w:ascii="Times New Roman" w:hAnsi="Times New Roman" w:eastAsia="宋体" w:cs="Times New Roman"/>
          <w:b/>
          <w:bCs/>
          <w:color w:val="000000"/>
          <w:sz w:val="21"/>
          <w:szCs w:val="21"/>
          <w:highlight w:val="yellow"/>
          <w:u w:val="single"/>
        </w:rPr>
        <w:t>it</w:t>
      </w:r>
      <w:r>
        <w:rPr>
          <w:rFonts w:hint="default" w:ascii="Times New Roman" w:hAnsi="Times New Roman" w:eastAsia="宋体" w:cs="Times New Roman"/>
          <w:b w:val="0"/>
          <w:color w:val="000000"/>
          <w:sz w:val="21"/>
          <w:szCs w:val="21"/>
        </w:rPr>
        <w:t>.You feel ter</w:t>
      </w:r>
      <w:r>
        <w:rPr>
          <w:rFonts w:hint="eastAsia" w:hAnsi="Times New Roman" w:eastAsia="宋体" w:cs="Times New Roman"/>
          <w:b w:val="0"/>
          <w:color w:val="000000"/>
          <w:sz w:val="21"/>
          <w:szCs w:val="21"/>
          <w:lang w:val="en-US" w:eastAsia="zh-CN"/>
        </w:rPr>
        <w:t>ri</w:t>
      </w:r>
      <w:r>
        <w:rPr>
          <w:rFonts w:hint="default" w:ascii="Times New Roman" w:hAnsi="Times New Roman" w:eastAsia="宋体" w:cs="Times New Roman"/>
          <w:b w:val="0"/>
          <w:color w:val="000000"/>
          <w:sz w:val="21"/>
          <w:szCs w:val="21"/>
        </w:rPr>
        <w:t xml:space="preserve">ble because yon can't </w:t>
      </w:r>
      <w:r>
        <w:rPr>
          <w:rFonts w:hint="eastAsia" w:ascii="Times New Roman" w:hAnsi="Times New Roman" w:eastAsia="宋体" w:cs="Times New Roman"/>
          <w:b/>
          <w:color w:val="FF0000"/>
          <w:sz w:val="21"/>
          <w:szCs w:val="21"/>
          <w:highlight w:val="yellow"/>
          <w:lang w:val="en-US" w:eastAsia="zh-CN"/>
        </w:rPr>
        <w:t>75</w:t>
      </w:r>
      <w:r>
        <w:rPr>
          <w:rFonts w:hint="default" w:ascii="Times New Roman" w:hAnsi="Times New Roman" w:eastAsia="宋体" w:cs="Times New Roman"/>
          <w:b/>
          <w:bCs/>
          <w:color w:val="FF0000"/>
          <w:sz w:val="21"/>
          <w:szCs w:val="21"/>
          <w:highlight w:val="yellow"/>
        </w:rPr>
        <w:t>breathe well</w:t>
      </w:r>
      <w:r>
        <w:rPr>
          <w:rFonts w:hint="default" w:ascii="Times New Roman" w:hAnsi="Times New Roman" w:eastAsia="宋体" w:cs="Times New Roman"/>
          <w:b w:val="0"/>
          <w:color w:val="000000"/>
          <w:sz w:val="21"/>
          <w:szCs w:val="21"/>
        </w:rPr>
        <w:t xml:space="preserve">, but your body is actually "eating" the virus. You also have </w:t>
      </w:r>
      <w:r>
        <w:rPr>
          <w:rFonts w:hint="eastAsia" w:ascii="Times New Roman" w:hAnsi="Times New Roman" w:eastAsia="宋体" w:cs="Times New Roman"/>
          <w:b/>
          <w:color w:val="FF0000"/>
          <w:sz w:val="21"/>
          <w:szCs w:val="21"/>
          <w:highlight w:val="yellow"/>
          <w:lang w:val="en-US" w:eastAsia="zh-CN"/>
        </w:rPr>
        <w:t>75</w:t>
      </w:r>
      <w:r>
        <w:rPr>
          <w:rFonts w:hint="default" w:ascii="Times New Roman" w:hAnsi="Times New Roman" w:eastAsia="宋体" w:cs="Times New Roman"/>
          <w:b w:val="0"/>
          <w:color w:val="000000"/>
          <w:sz w:val="21"/>
          <w:szCs w:val="21"/>
          <w:highlight w:val="yellow"/>
        </w:rPr>
        <w:t>a runny nose to stop the virus from getting to your cells(细胞).</w:t>
      </w:r>
      <w:r>
        <w:rPr>
          <w:rFonts w:hint="default" w:ascii="Times New Roman" w:hAnsi="Times New Roman" w:eastAsia="宋体" w:cs="Times New Roman"/>
          <w:b w:val="0"/>
          <w:color w:val="000000"/>
          <w:sz w:val="21"/>
          <w:szCs w:val="21"/>
        </w:rPr>
        <w:t>You may feel unhappy, but actually your body is doing everything it can to kill the cold. Bodies can do amazing jobs on their own.</w:t>
      </w:r>
      <w:r>
        <w:rPr>
          <w:rFonts w:hint="default" w:ascii="Times New Roman" w:hAnsi="Times New Roman" w:eastAsia="宋体" w:cs="Times New Roman"/>
          <w:b/>
          <w:color w:val="000000"/>
          <w:sz w:val="21"/>
          <w:szCs w:val="21"/>
        </w:rPr>
        <w:t xml:space="preserve"> </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375"/>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There is a joke on talking medicine when you have a cold. It goes like this: It takes one week to get over a cold if you don't take medicine, but only seven days to get over a cold if you take medicine.</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71 When do people usually catch colds?</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375"/>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People usually catch colds </w:t>
      </w:r>
      <w:r>
        <w:rPr>
          <w:rFonts w:hint="eastAsia" w:hAnsi="Times New Roman" w:eastAsia="宋体" w:cs="Times New Roman"/>
          <w:b w:val="0"/>
          <w:color w:val="000000"/>
          <w:sz w:val="21"/>
          <w:szCs w:val="21"/>
          <w:lang w:val="en-US" w:eastAsia="zh-CN"/>
        </w:rPr>
        <w:t xml:space="preserve"> ____</w:t>
      </w:r>
      <w:r>
        <w:rPr>
          <w:rFonts w:hint="default" w:ascii="Times New Roman" w:hAnsi="Times New Roman" w:eastAsia="宋体" w:cs="Times New Roman"/>
          <w:b/>
          <w:bCs/>
          <w:color w:val="FF0000"/>
          <w:sz w:val="21"/>
          <w:szCs w:val="21"/>
          <w:highlight w:val="yellow"/>
        </w:rPr>
        <w:t xml:space="preserve">in the </w:t>
      </w:r>
      <w:r>
        <w:rPr>
          <w:rFonts w:hint="eastAsia" w:hAnsi="Times New Roman" w:eastAsia="宋体" w:cs="Times New Roman"/>
          <w:b/>
          <w:bCs/>
          <w:color w:val="FF0000"/>
          <w:sz w:val="21"/>
          <w:szCs w:val="21"/>
          <w:highlight w:val="yellow"/>
          <w:lang w:eastAsia="zh-CN"/>
        </w:rPr>
        <w:t>springtime</w:t>
      </w:r>
      <w:r>
        <w:rPr>
          <w:rFonts w:hint="default" w:ascii="Times New Roman" w:hAnsi="Times New Roman" w:eastAsia="宋体" w:cs="Times New Roman"/>
          <w:b/>
          <w:bCs/>
          <w:color w:val="FF0000"/>
          <w:sz w:val="21"/>
          <w:szCs w:val="21"/>
          <w:highlight w:val="yellow"/>
        </w:rPr>
        <w:t xml:space="preserve"> or fall</w:t>
      </w:r>
      <w:r>
        <w:rPr>
          <w:rFonts w:hint="eastAsia" w:hAnsi="Times New Roman" w:eastAsia="宋体" w:cs="Times New Roman"/>
          <w:b w:val="0"/>
          <w:color w:val="000000"/>
          <w:sz w:val="21"/>
          <w:szCs w:val="21"/>
          <w:lang w:val="en-US" w:eastAsia="zh-CN"/>
        </w:rPr>
        <w:t>_______________.</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72. Why can't scientists find a cure for the common cold?</w:t>
      </w:r>
    </w:p>
    <w:p>
      <w:pPr>
        <w:pStyle w:val="168"/>
        <w:keepNext w:val="0"/>
        <w:keepLines w:val="0"/>
        <w:pageBreakBefore w:val="0"/>
        <w:widowControl/>
        <w:tabs>
          <w:tab w:val="left" w:pos="846"/>
          <w:tab w:val="left" w:pos="2424"/>
          <w:tab w:val="center" w:pos="5898"/>
        </w:tabs>
        <w:kinsoku/>
        <w:wordWrap/>
        <w:overflowPunct/>
        <w:topLinePunct w:val="0"/>
        <w:autoSpaceDE/>
        <w:autoSpaceDN/>
        <w:bidi w:val="0"/>
        <w:adjustRightInd/>
        <w:snapToGrid/>
        <w:spacing w:before="0" w:after="0" w:line="240" w:lineRule="auto"/>
        <w:ind w:left="0" w:leftChars="0" w:right="0" w:rightChars="0"/>
        <w:textAlignment w:val="auto"/>
        <w:outlineLvl w:val="9"/>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Because there</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ar</w:t>
      </w:r>
      <w:r>
        <w:rPr>
          <w:rFonts w:hint="eastAsia" w:hAnsi="Times New Roman" w:eastAsia="宋体" w:cs="Times New Roman"/>
          <w:b w:val="0"/>
          <w:color w:val="000000"/>
          <w:sz w:val="21"/>
          <w:szCs w:val="21"/>
          <w:lang w:val="en-US" w:eastAsia="zh-CN"/>
        </w:rPr>
        <w:t>e___</w:t>
      </w:r>
      <w:r>
        <w:rPr>
          <w:rFonts w:hint="default" w:ascii="Times New Roman" w:hAnsi="Times New Roman" w:eastAsia="宋体" w:cs="Times New Roman"/>
          <w:b/>
          <w:bCs/>
          <w:color w:val="FF0000"/>
          <w:sz w:val="21"/>
          <w:szCs w:val="21"/>
          <w:highlight w:val="yellow"/>
        </w:rPr>
        <w:t>hundreds</w:t>
      </w:r>
      <w:r>
        <w:rPr>
          <w:rFonts w:hint="eastAsia" w:hAnsi="Times New Roman" w:eastAsia="宋体" w:cs="Times New Roman"/>
          <w:b/>
          <w:bCs/>
          <w:color w:val="FF0000"/>
          <w:sz w:val="21"/>
          <w:szCs w:val="21"/>
          <w:highlight w:val="yellow"/>
          <w:lang w:val="en-US" w:eastAsia="zh-CN"/>
        </w:rPr>
        <w:t xml:space="preserve"> </w:t>
      </w:r>
      <w:r>
        <w:rPr>
          <w:rFonts w:hint="default" w:ascii="Times New Roman" w:hAnsi="Times New Roman" w:eastAsia="宋体" w:cs="Times New Roman"/>
          <w:b/>
          <w:bCs/>
          <w:color w:val="FF0000"/>
          <w:sz w:val="21"/>
          <w:szCs w:val="21"/>
          <w:highlight w:val="yellow"/>
        </w:rPr>
        <w:t>of kinds of cold viruses(病毒)out there</w:t>
      </w:r>
      <w:r>
        <w:rPr>
          <w:rFonts w:hint="eastAsia" w:hAnsi="Times New Roman" w:eastAsia="宋体" w:cs="Times New Roman"/>
          <w:b w:val="0"/>
          <w:color w:val="000000"/>
          <w:sz w:val="21"/>
          <w:szCs w:val="21"/>
          <w:lang w:val="en-US" w:eastAsia="zh-CN"/>
        </w:rPr>
        <w:t>_____</w:t>
      </w:r>
      <w:r>
        <w:rPr>
          <w:rFonts w:hint="default" w:ascii="Times New Roman" w:hAnsi="Times New Roman" w:eastAsia="宋体" w:cs="Times New Roman"/>
          <w:b w:val="0"/>
          <w:color w:val="000000"/>
          <w:sz w:val="21"/>
          <w:szCs w:val="21"/>
        </w:rPr>
        <w:t>. It's hard to know whic</w:t>
      </w:r>
      <w:r>
        <w:rPr>
          <w:rFonts w:hint="eastAsia" w:hAnsi="Times New Roman" w:eastAsia="宋体" w:cs="Times New Roman"/>
          <w:b w:val="0"/>
          <w:color w:val="000000"/>
          <w:sz w:val="21"/>
          <w:szCs w:val="21"/>
          <w:lang w:val="en-US" w:eastAsia="zh-CN"/>
        </w:rPr>
        <w:t>h</w:t>
      </w:r>
      <w:r>
        <w:rPr>
          <w:rFonts w:hint="default" w:ascii="Times New Roman" w:hAnsi="Times New Roman" w:eastAsia="宋体" w:cs="Times New Roman"/>
          <w:b w:val="0"/>
          <w:color w:val="000000"/>
          <w:sz w:val="21"/>
          <w:szCs w:val="21"/>
        </w:rPr>
        <w:t xml:space="preserve"> one you will get.</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73. What does your body do when a virus attacks your body?</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28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When a virus attacks your body, your body_</w:t>
      </w:r>
      <w:r>
        <w:rPr>
          <w:rFonts w:hint="eastAsia" w:hAnsi="Times New Roman" w:eastAsia="宋体" w:cs="Times New Roman"/>
          <w:b w:val="0"/>
          <w:color w:val="000000"/>
          <w:sz w:val="21"/>
          <w:szCs w:val="21"/>
          <w:lang w:val="en-US" w:eastAsia="zh-CN"/>
        </w:rPr>
        <w:t>_____</w:t>
      </w:r>
      <w:r>
        <w:rPr>
          <w:rFonts w:hint="default" w:ascii="Times New Roman" w:hAnsi="Times New Roman" w:eastAsia="宋体" w:cs="Times New Roman"/>
          <w:b/>
          <w:bCs/>
          <w:color w:val="FF0000"/>
          <w:sz w:val="21"/>
          <w:szCs w:val="21"/>
          <w:highlight w:val="yellow"/>
        </w:rPr>
        <w:t>works hard to get rid of</w:t>
      </w:r>
      <w:r>
        <w:rPr>
          <w:rFonts w:hint="eastAsia" w:hAnsi="Times New Roman" w:eastAsia="宋体" w:cs="Times New Roman"/>
          <w:b/>
          <w:bCs/>
          <w:color w:val="FF0000"/>
          <w:sz w:val="21"/>
          <w:szCs w:val="21"/>
          <w:highlight w:val="yellow"/>
          <w:lang w:val="en-US" w:eastAsia="zh-CN"/>
        </w:rPr>
        <w:t xml:space="preserve"> </w:t>
      </w:r>
      <w:r>
        <w:rPr>
          <w:rFonts w:hint="default" w:ascii="Times New Roman" w:hAnsi="Times New Roman" w:eastAsia="宋体" w:cs="Times New Roman"/>
          <w:b/>
          <w:bCs/>
          <w:color w:val="FF0000"/>
          <w:sz w:val="21"/>
          <w:szCs w:val="21"/>
          <w:highlight w:val="yellow"/>
        </w:rPr>
        <w:t>it</w:t>
      </w:r>
      <w:r>
        <w:rPr>
          <w:rFonts w:hint="eastAsia" w:hAnsi="Times New Roman" w:eastAsia="宋体"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_________.</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74. What does "it" underlined refer to in the passage?</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375"/>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It refers to</w:t>
      </w:r>
      <w:r>
        <w:rPr>
          <w:rFonts w:hint="default" w:ascii="Times New Roman" w:hAnsi="Times New Roman" w:eastAsia="宋体" w:cs="Times New Roman"/>
          <w:b w:val="0"/>
          <w:color w:val="800000"/>
          <w:sz w:val="21"/>
          <w:szCs w:val="21"/>
        </w:rPr>
        <w:t xml:space="preserve"> __</w:t>
      </w:r>
      <w:r>
        <w:rPr>
          <w:rFonts w:hint="eastAsia" w:hAnsi="Times New Roman" w:eastAsia="宋体" w:cs="Times New Roman"/>
          <w:b w:val="0"/>
          <w:color w:val="000000"/>
          <w:sz w:val="21"/>
          <w:szCs w:val="21"/>
          <w:lang w:val="en-US" w:eastAsia="zh-CN"/>
        </w:rPr>
        <w:t>____</w:t>
      </w:r>
      <w:r>
        <w:rPr>
          <w:rFonts w:hint="default" w:ascii="Times New Roman" w:hAnsi="Times New Roman" w:eastAsia="宋体" w:cs="Times New Roman"/>
          <w:b/>
          <w:bCs/>
          <w:color w:val="FF0000"/>
          <w:sz w:val="21"/>
          <w:szCs w:val="21"/>
          <w:highlight w:val="yellow"/>
        </w:rPr>
        <w:t>your nose</w:t>
      </w:r>
      <w:r>
        <w:rPr>
          <w:rFonts w:hint="eastAsia" w:hAnsi="Times New Roman" w:eastAsia="宋体" w:cs="Times New Roman"/>
          <w:b w:val="0"/>
          <w:color w:val="000000"/>
          <w:sz w:val="21"/>
          <w:szCs w:val="21"/>
          <w:lang w:val="en-US" w:eastAsia="zh-CN"/>
        </w:rPr>
        <w:t>______________.</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75. How does a runny nose </w:t>
      </w:r>
      <w:r>
        <w:rPr>
          <w:rFonts w:hint="eastAsia" w:hAnsi="Times New Roman" w:eastAsia="宋体" w:cs="Times New Roman"/>
          <w:b w:val="0"/>
          <w:color w:val="000000"/>
          <w:sz w:val="21"/>
          <w:szCs w:val="21"/>
          <w:lang w:val="en-US" w:eastAsia="zh-CN"/>
        </w:rPr>
        <w:t>h</w:t>
      </w:r>
      <w:r>
        <w:rPr>
          <w:rFonts w:hint="default" w:ascii="Times New Roman" w:hAnsi="Times New Roman" w:eastAsia="宋体" w:cs="Times New Roman"/>
          <w:b w:val="0"/>
          <w:color w:val="000000"/>
          <w:sz w:val="21"/>
          <w:szCs w:val="21"/>
        </w:rPr>
        <w:t>elp to fight colds?</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280"/>
        <w:jc w:val="both"/>
        <w:textAlignment w:val="auto"/>
        <w:outlineLvl w:val="9"/>
        <w:rPr>
          <w:rFonts w:hint="eastAsia" w:hAnsi="Times New Roman" w:eastAsia="宋体" w:cs="Times New Roman"/>
          <w:b w:val="0"/>
          <w:color w:val="000000"/>
          <w:sz w:val="21"/>
          <w:szCs w:val="21"/>
          <w:lang w:val="en-US" w:eastAsia="zh-CN"/>
        </w:rPr>
      </w:pPr>
      <w:r>
        <w:rPr>
          <w:rFonts w:hint="default" w:ascii="Times New Roman" w:hAnsi="Times New Roman" w:eastAsia="宋体" w:cs="Times New Roman"/>
          <w:b w:val="0"/>
          <w:color w:val="000000"/>
          <w:sz w:val="21"/>
          <w:szCs w:val="21"/>
        </w:rPr>
        <w:t xml:space="preserve">A runny nose help to fight colds by </w:t>
      </w:r>
      <w:r>
        <w:rPr>
          <w:rFonts w:hint="eastAsia" w:hAnsi="Times New Roman" w:eastAsia="宋体" w:cs="Times New Roman"/>
          <w:b w:val="0"/>
          <w:color w:val="000000"/>
          <w:sz w:val="21"/>
          <w:szCs w:val="21"/>
          <w:lang w:val="en-US" w:eastAsia="zh-CN"/>
        </w:rPr>
        <w:t>_</w:t>
      </w:r>
      <w:r>
        <w:rPr>
          <w:rFonts w:hint="default" w:ascii="Times New Roman" w:hAnsi="Times New Roman" w:eastAsia="宋体" w:cs="Times New Roman"/>
          <w:b/>
          <w:bCs/>
          <w:color w:val="FF0000"/>
          <w:sz w:val="21"/>
          <w:szCs w:val="21"/>
          <w:highlight w:val="yellow"/>
        </w:rPr>
        <w:t>breath</w:t>
      </w:r>
      <w:r>
        <w:rPr>
          <w:rFonts w:hint="eastAsia" w:ascii="Times New Roman" w:hAnsi="Times New Roman" w:eastAsia="宋体" w:cs="Times New Roman"/>
          <w:b/>
          <w:bCs/>
          <w:color w:val="FF0000"/>
          <w:sz w:val="21"/>
          <w:szCs w:val="21"/>
          <w:highlight w:val="yellow"/>
          <w:lang w:val="en-US" w:eastAsia="zh-CN"/>
        </w:rPr>
        <w:t>ing</w:t>
      </w:r>
      <w:r>
        <w:rPr>
          <w:rFonts w:hint="default" w:ascii="Times New Roman" w:hAnsi="Times New Roman" w:eastAsia="宋体" w:cs="Times New Roman"/>
          <w:b/>
          <w:bCs/>
          <w:color w:val="FF0000"/>
          <w:sz w:val="21"/>
          <w:szCs w:val="21"/>
          <w:highlight w:val="yellow"/>
        </w:rPr>
        <w:t xml:space="preserve"> well</w:t>
      </w:r>
      <w:r>
        <w:rPr>
          <w:rFonts w:hint="eastAsia" w:ascii="Times New Roman" w:hAnsi="Times New Roman" w:eastAsia="宋体" w:cs="Times New Roman"/>
          <w:b/>
          <w:bCs/>
          <w:color w:val="FF0000"/>
          <w:sz w:val="21"/>
          <w:szCs w:val="21"/>
          <w:highlight w:val="yellow"/>
          <w:lang w:val="en-US" w:eastAsia="zh-CN"/>
        </w:rPr>
        <w:t xml:space="preserve">  </w:t>
      </w:r>
      <w:r>
        <w:rPr>
          <w:rFonts w:hint="eastAsia" w:hAnsi="Times New Roman" w:eastAsia="宋体" w:cs="Times New Roman"/>
          <w:b w:val="0"/>
          <w:color w:val="000000"/>
          <w:sz w:val="21"/>
          <w:szCs w:val="21"/>
          <w:lang w:val="en-US" w:eastAsia="zh-CN"/>
        </w:rPr>
        <w:t>_________________.</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280"/>
        <w:jc w:val="both"/>
        <w:textAlignment w:val="auto"/>
        <w:outlineLvl w:val="9"/>
        <w:rPr>
          <w:rFonts w:hint="default" w:hAnsi="Times New Roman" w:eastAsia="宋体" w:cs="Times New Roman"/>
          <w:b w:val="0"/>
          <w:color w:val="000000"/>
          <w:sz w:val="21"/>
          <w:szCs w:val="21"/>
          <w:lang w:val="en-US" w:eastAsia="zh-CN"/>
        </w:rPr>
      </w:pP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VII.补全对话（共5小题，计5分）</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28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根据下面对话中的情景，在每个空白处填入一个适当的语句，使对话恢复完整。</w:t>
      </w:r>
    </w:p>
    <w:p>
      <w:pPr>
        <w:pStyle w:val="168"/>
        <w:keepNext w:val="0"/>
        <w:keepLines w:val="0"/>
        <w:pageBreakBefore w:val="0"/>
        <w:widowControl/>
        <w:tabs>
          <w:tab w:val="left" w:pos="482"/>
          <w:tab w:val="center" w:pos="5648"/>
          <w:tab w:val="right" w:pos="7601"/>
        </w:tabs>
        <w:kinsoku/>
        <w:wordWrap/>
        <w:overflowPunct/>
        <w:topLinePunct w:val="0"/>
        <w:autoSpaceDE/>
        <w:autoSpaceDN/>
        <w:bidi w:val="0"/>
        <w:adjustRightInd/>
        <w:snapToGrid/>
        <w:spacing w:before="0" w:after="0" w:line="240" w:lineRule="auto"/>
        <w:ind w:left="0" w:leftChars="0" w:right="0" w:rightChars="0"/>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Excuse me. I want to post a letter. 76.</w:t>
      </w:r>
      <w:r>
        <w:rPr>
          <w:rFonts w:hint="eastAsia" w:hAnsi="Times New Roman" w:eastAsia="宋体" w:cs="Times New Roman"/>
          <w:b w:val="0"/>
          <w:color w:val="000000"/>
          <w:sz w:val="21"/>
          <w:szCs w:val="21"/>
          <w:lang w:val="en-US" w:eastAsia="zh-CN"/>
        </w:rPr>
        <w:t>______</w:t>
      </w:r>
      <w:r>
        <w:rPr>
          <w:rFonts w:hint="eastAsia" w:ascii="Times New Roman" w:hAnsi="Times New Roman" w:eastAsia="宋体" w:cs="Times New Roman"/>
          <w:b/>
          <w:bCs/>
          <w:color w:val="FF0000"/>
          <w:sz w:val="21"/>
          <w:szCs w:val="21"/>
          <w:highlight w:val="yellow"/>
          <w:lang w:val="en-US" w:eastAsia="zh-CN"/>
        </w:rPr>
        <w:t xml:space="preserve"> Can you tell   me where the post office is  </w:t>
      </w:r>
      <w:r>
        <w:rPr>
          <w:rFonts w:hint="eastAsia" w:hAnsi="Times New Roman" w:eastAsia="宋体" w:cs="Times New Roman"/>
          <w:b w:val="0"/>
          <w:color w:val="000000"/>
          <w:sz w:val="21"/>
          <w:szCs w:val="21"/>
          <w:lang w:val="en-US" w:eastAsia="zh-CN"/>
        </w:rPr>
        <w:t>____________</w:t>
      </w:r>
      <w:r>
        <w:rPr>
          <w:rFonts w:hint="default" w:ascii="Times New Roman" w:hAnsi="Times New Roman" w:eastAsia="宋体" w:cs="Times New Roman"/>
          <w:b w:val="0"/>
          <w:color w:val="000000"/>
          <w:sz w:val="21"/>
          <w:szCs w:val="21"/>
        </w:rPr>
        <w:t>？</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B: Sure. There is a post </w:t>
      </w:r>
      <w:r>
        <w:rPr>
          <w:rFonts w:hint="eastAsia" w:hAnsi="Times New Roman" w:eastAsia="宋体" w:cs="Times New Roman"/>
          <w:b w:val="0"/>
          <w:color w:val="000000"/>
          <w:sz w:val="21"/>
          <w:szCs w:val="21"/>
          <w:lang w:eastAsia="zh-CN"/>
        </w:rPr>
        <w:t>office</w:t>
      </w:r>
      <w:r>
        <w:rPr>
          <w:rFonts w:hint="default" w:ascii="Times New Roman" w:hAnsi="Times New Roman" w:eastAsia="宋体" w:cs="Times New Roman"/>
          <w:b w:val="0"/>
          <w:color w:val="000000"/>
          <w:sz w:val="21"/>
          <w:szCs w:val="21"/>
        </w:rPr>
        <w:t xml:space="preserve"> on Main Street.</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A:77. _</w:t>
      </w:r>
      <w:r>
        <w:rPr>
          <w:rFonts w:hint="eastAsia" w:hAnsi="Times New Roman" w:eastAsia="宋体" w:cs="Times New Roman"/>
          <w:b w:val="0"/>
          <w:color w:val="000000"/>
          <w:sz w:val="21"/>
          <w:szCs w:val="21"/>
          <w:lang w:val="en-US" w:eastAsia="zh-CN"/>
        </w:rPr>
        <w:t>___</w:t>
      </w:r>
      <w:r>
        <w:rPr>
          <w:rFonts w:hint="eastAsia" w:ascii="Times New Roman" w:hAnsi="Times New Roman" w:eastAsia="宋体" w:cs="Times New Roman"/>
          <w:b/>
          <w:bCs/>
          <w:color w:val="FF0000"/>
          <w:sz w:val="21"/>
          <w:szCs w:val="21"/>
          <w:highlight w:val="yellow"/>
          <w:lang w:val="en-US" w:eastAsia="zh-CN"/>
        </w:rPr>
        <w:t xml:space="preserve">How can I get there  </w:t>
      </w:r>
      <w:r>
        <w:rPr>
          <w:rFonts w:hint="eastAsia" w:hAnsi="Times New Roman" w:eastAsia="宋体" w:cs="Times New Roman"/>
          <w:b w:val="0"/>
          <w:color w:val="000000"/>
          <w:sz w:val="21"/>
          <w:szCs w:val="21"/>
          <w:lang w:val="en-US" w:eastAsia="zh-CN"/>
        </w:rPr>
        <w:t>______________</w:t>
      </w:r>
      <w:r>
        <w:rPr>
          <w:rFonts w:hint="default" w:ascii="Times New Roman" w:hAnsi="Times New Roman" w:eastAsia="宋体" w:cs="Times New Roman"/>
          <w:b w:val="0"/>
          <w:color w:val="000000"/>
          <w:sz w:val="21"/>
          <w:szCs w:val="21"/>
        </w:rPr>
        <w:t>？</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Go down the road and then turn left. It's next to Xinhua Bookstore.</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A:78. </w:t>
      </w:r>
      <w:r>
        <w:rPr>
          <w:rFonts w:hint="eastAsia" w:hAnsi="Times New Roman" w:eastAsia="宋体" w:cs="Times New Roman"/>
          <w:b w:val="0"/>
          <w:color w:val="000000"/>
          <w:sz w:val="21"/>
          <w:szCs w:val="21"/>
          <w:lang w:val="en-US" w:eastAsia="zh-CN"/>
        </w:rPr>
        <w:t>_______</w:t>
      </w:r>
      <w:r>
        <w:rPr>
          <w:rFonts w:hint="eastAsia" w:ascii="Times New Roman" w:hAnsi="Times New Roman" w:eastAsia="宋体" w:cs="Times New Roman"/>
          <w:b/>
          <w:bCs/>
          <w:color w:val="FF0000"/>
          <w:sz w:val="21"/>
          <w:szCs w:val="21"/>
          <w:highlight w:val="yellow"/>
          <w:lang w:val="en-US" w:eastAsia="zh-CN"/>
        </w:rPr>
        <w:t xml:space="preserve">How far is it   </w:t>
      </w:r>
      <w:r>
        <w:rPr>
          <w:rFonts w:hint="eastAsia" w:hAnsi="Times New Roman" w:eastAsia="宋体"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 xml:space="preserve">？ </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It's about 10 minutes' walk.</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Can I take a bus?</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B:Yes, of course.</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A:79. __</w:t>
      </w:r>
      <w:r>
        <w:rPr>
          <w:rFonts w:hint="eastAsia" w:hAnsi="Times New Roman" w:eastAsia="宋体" w:cs="Times New Roman"/>
          <w:b w:val="0"/>
          <w:color w:val="000000"/>
          <w:sz w:val="21"/>
          <w:szCs w:val="21"/>
          <w:lang w:val="en-US" w:eastAsia="zh-CN"/>
        </w:rPr>
        <w:t>_</w:t>
      </w:r>
      <w:r>
        <w:rPr>
          <w:rFonts w:hint="eastAsia" w:ascii="Times New Roman" w:hAnsi="Times New Roman" w:eastAsia="宋体" w:cs="Times New Roman"/>
          <w:b/>
          <w:bCs/>
          <w:color w:val="FF0000"/>
          <w:sz w:val="21"/>
          <w:szCs w:val="21"/>
          <w:highlight w:val="yellow"/>
          <w:lang w:val="en-US" w:eastAsia="zh-CN"/>
        </w:rPr>
        <w:t xml:space="preserve">Which bus can I take </w:t>
      </w:r>
      <w:r>
        <w:rPr>
          <w:rFonts w:hint="eastAsia" w:hAnsi="Times New Roman" w:eastAsia="宋体" w:cs="Times New Roman"/>
          <w:b w:val="0"/>
          <w:color w:val="000000"/>
          <w:sz w:val="21"/>
          <w:szCs w:val="21"/>
          <w:lang w:val="en-US" w:eastAsia="zh-CN"/>
        </w:rPr>
        <w:t>_______________</w:t>
      </w:r>
      <w:r>
        <w:rPr>
          <w:rFonts w:hint="default" w:ascii="Times New Roman" w:hAnsi="Times New Roman" w:eastAsia="宋体" w:cs="Times New Roman"/>
          <w:b w:val="0"/>
          <w:color w:val="000000"/>
          <w:sz w:val="21"/>
          <w:szCs w:val="21"/>
        </w:rPr>
        <w:t>__ ?</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The No.9 bus or the No.12 bus.</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Thanks a lot.</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B:80. _</w:t>
      </w:r>
      <w:r>
        <w:rPr>
          <w:rFonts w:hint="eastAsia" w:hAnsi="Times New Roman" w:eastAsia="宋体" w:cs="Times New Roman"/>
          <w:b w:val="0"/>
          <w:color w:val="000000"/>
          <w:sz w:val="21"/>
          <w:szCs w:val="21"/>
          <w:lang w:val="en-US" w:eastAsia="zh-CN"/>
        </w:rPr>
        <w:t>____</w:t>
      </w:r>
      <w:r>
        <w:rPr>
          <w:rFonts w:hint="eastAsia" w:ascii="Times New Roman" w:hAnsi="Times New Roman" w:eastAsia="宋体" w:cs="Times New Roman"/>
          <w:b/>
          <w:bCs/>
          <w:color w:val="FF0000"/>
          <w:sz w:val="21"/>
          <w:szCs w:val="21"/>
          <w:highlight w:val="yellow"/>
          <w:lang w:val="en-US" w:eastAsia="zh-CN"/>
        </w:rPr>
        <w:t xml:space="preserve"> You</w:t>
      </w:r>
      <w:r>
        <w:rPr>
          <w:rFonts w:hint="default" w:ascii="Times New Roman" w:hAnsi="Times New Roman" w:eastAsia="宋体" w:cs="Times New Roman"/>
          <w:b/>
          <w:bCs/>
          <w:color w:val="FF0000"/>
          <w:sz w:val="21"/>
          <w:szCs w:val="21"/>
          <w:highlight w:val="yellow"/>
          <w:lang w:val="en-US" w:eastAsia="zh-CN"/>
        </w:rPr>
        <w:t>’</w:t>
      </w:r>
      <w:r>
        <w:rPr>
          <w:rFonts w:hint="eastAsia" w:ascii="Times New Roman" w:hAnsi="Times New Roman" w:eastAsia="宋体" w:cs="Times New Roman"/>
          <w:b/>
          <w:bCs/>
          <w:color w:val="FF0000"/>
          <w:sz w:val="21"/>
          <w:szCs w:val="21"/>
          <w:highlight w:val="yellow"/>
          <w:lang w:val="en-US" w:eastAsia="zh-CN"/>
        </w:rPr>
        <w:t>re welcome</w:t>
      </w:r>
      <w:r>
        <w:rPr>
          <w:rFonts w:hint="eastAsia" w:hAnsi="Times New Roman" w:eastAsia="宋体" w:cs="Times New Roman"/>
          <w:b w:val="0"/>
          <w:color w:val="000000"/>
          <w:sz w:val="21"/>
          <w:szCs w:val="21"/>
          <w:lang w:val="en-US" w:eastAsia="zh-CN"/>
        </w:rPr>
        <w:t>_____________.</w:t>
      </w: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eastAsia" w:hAnsi="Times New Roman" w:eastAsia="宋体" w:cs="Times New Roman"/>
          <w:b w:val="0"/>
          <w:color w:val="000000"/>
          <w:sz w:val="21"/>
          <w:szCs w:val="21"/>
          <w:lang w:val="en-US" w:eastAsia="zh-CN"/>
        </w:rPr>
      </w:pPr>
    </w:p>
    <w:p>
      <w:pPr>
        <w:pStyle w:val="168"/>
        <w:keepNext w:val="0"/>
        <w:keepLines w:val="0"/>
        <w:pageBreakBefore w:val="0"/>
        <w:widowControl/>
        <w:kinsoku/>
        <w:wordWrap/>
        <w:overflowPunct/>
        <w:topLinePunct w:val="0"/>
        <w:autoSpaceDE/>
        <w:autoSpaceDN/>
        <w:bidi w:val="0"/>
        <w:adjustRightInd/>
        <w:snapToGrid/>
        <w:spacing w:before="0" w:after="0" w:line="240" w:lineRule="auto"/>
        <w:ind w:left="0" w:leftChars="0" w:right="0" w:rightChars="0" w:firstLine="0"/>
        <w:jc w:val="both"/>
        <w:textAlignment w:val="auto"/>
        <w:outlineLvl w:val="9"/>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val="en-US" w:eastAsia="zh-CN"/>
        </w:rPr>
        <w:t>IX</w:t>
      </w:r>
      <w:r>
        <w:rPr>
          <w:rFonts w:hint="default" w:ascii="Times New Roman" w:hAnsi="Times New Roman" w:eastAsia="宋体" w:cs="Times New Roman"/>
          <w:b w:val="0"/>
          <w:color w:val="000000"/>
          <w:sz w:val="21"/>
          <w:szCs w:val="21"/>
        </w:rPr>
        <w:t>.书面表达</w:t>
      </w:r>
      <w:r>
        <w:rPr>
          <w:rFonts w:hint="eastAsia" w:hAnsi="Times New Roman" w:eastAsia="宋体" w:cs="Times New Roman"/>
          <w:b w:val="0"/>
          <w:color w:val="000000"/>
          <w:sz w:val="21"/>
          <w:szCs w:val="21"/>
          <w:lang w:eastAsia="zh-CN"/>
        </w:rPr>
        <w:t>参考答案：</w:t>
      </w:r>
    </w:p>
    <w:p>
      <w:pPr>
        <w:pStyle w:val="168"/>
        <w:spacing w:line="240" w:lineRule="auto"/>
        <w:jc w:val="both"/>
        <w:rPr>
          <w:rFonts w:hint="default" w:ascii="Times New Roman" w:hAnsi="Times New Roman" w:eastAsia="宋体" w:cs="Times New Roman"/>
          <w:b w:val="0"/>
          <w:color w:val="000000"/>
        </w:rPr>
      </w:pPr>
    </w:p>
    <w:p>
      <w:pPr>
        <w:pStyle w:val="168"/>
        <w:spacing w:line="240" w:lineRule="auto"/>
        <w:ind w:left="400" w:leftChars="200"/>
        <w:jc w:val="both"/>
        <w:rPr>
          <w:rFonts w:hint="default" w:ascii="Times New Roman" w:hAnsi="Times New Roman" w:eastAsia="宋体" w:cs="Times New Roman"/>
          <w:b w:val="0"/>
          <w:color w:val="000000"/>
        </w:rPr>
      </w:pPr>
      <w:r>
        <w:rPr>
          <w:rFonts w:hint="eastAsia"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rPr>
        <w:t>A study trip sometimes can change a person greatly.</w:t>
      </w:r>
    </w:p>
    <w:p>
      <w:pPr>
        <w:pStyle w:val="168"/>
        <w:spacing w:line="240" w:lineRule="auto"/>
        <w:ind w:left="400" w:leftChars="200"/>
        <w:jc w:val="both"/>
        <w:rPr>
          <w:rFonts w:hint="eastAsia" w:ascii="Times New Roman" w:hAnsi="Times New Roman" w:eastAsia="宋体" w:cs="Times New Roman"/>
          <w:b w:val="0"/>
          <w:bCs/>
          <w:sz w:val="21"/>
          <w:szCs w:val="21"/>
          <w:lang w:val="en-US" w:eastAsia="zh-CN"/>
        </w:rPr>
      </w:pPr>
      <w:r>
        <w:rPr>
          <w:rFonts w:hint="eastAsia" w:hAnsi="Times New Roman" w:eastAsia="宋体" w:cs="Times New Roman"/>
          <w:b w:val="0"/>
          <w:color w:val="000000"/>
          <w:lang w:val="en-US" w:eastAsia="zh-CN"/>
        </w:rPr>
        <w:t xml:space="preserve">        </w:t>
      </w:r>
      <w:r>
        <w:rPr>
          <w:rFonts w:hint="default" w:ascii="Times New Roman" w:hAnsi="Times New Roman" w:eastAsia="宋体" w:cs="Times New Roman"/>
          <w:b w:val="0"/>
          <w:bCs/>
          <w:sz w:val="21"/>
          <w:szCs w:val="21"/>
        </w:rPr>
        <w:t>In the past</w:t>
      </w:r>
      <w:r>
        <w:rPr>
          <w:rFonts w:hint="eastAsia" w:ascii="Times New Roman" w:hAnsi="Times New Roman" w:eastAsia="宋体" w:cs="Times New Roman"/>
          <w:b w:val="0"/>
          <w:bCs/>
          <w:sz w:val="21"/>
          <w:szCs w:val="21"/>
          <w:lang w:eastAsia="zh-CN"/>
        </w:rPr>
        <w:t>，</w:t>
      </w:r>
      <w:r>
        <w:rPr>
          <w:rFonts w:hint="eastAsia" w:ascii="Times New Roman" w:hAnsi="Times New Roman" w:eastAsia="宋体" w:cs="Times New Roman"/>
          <w:b w:val="0"/>
          <w:bCs/>
          <w:sz w:val="21"/>
          <w:szCs w:val="21"/>
          <w:lang w:val="en-US" w:eastAsia="zh-CN"/>
        </w:rPr>
        <w:t xml:space="preserve">I </w:t>
      </w:r>
      <w:r>
        <w:rPr>
          <w:rFonts w:hint="eastAsia" w:ascii="Times New Roman" w:hAnsi="Times New Roman" w:eastAsia="宋体" w:cs="Times New Roman"/>
          <w:b w:val="0"/>
          <w:bCs/>
          <w:sz w:val="21"/>
          <w:szCs w:val="21"/>
          <w:lang w:eastAsia="zh-CN"/>
        </w:rPr>
        <w:t>stay</w:t>
      </w:r>
      <w:r>
        <w:rPr>
          <w:rFonts w:hint="eastAsia" w:ascii="Times New Roman" w:hAnsi="Times New Roman" w:eastAsia="宋体" w:cs="Times New Roman"/>
          <w:b w:val="0"/>
          <w:bCs/>
          <w:sz w:val="21"/>
          <w:szCs w:val="21"/>
          <w:lang w:val="en-US" w:eastAsia="zh-CN"/>
        </w:rPr>
        <w:t>ed</w:t>
      </w:r>
      <w:r>
        <w:rPr>
          <w:rFonts w:hint="eastAsia" w:ascii="Times New Roman" w:hAnsi="Times New Roman" w:eastAsia="宋体" w:cs="Times New Roman"/>
          <w:b w:val="0"/>
          <w:bCs/>
          <w:sz w:val="21"/>
          <w:szCs w:val="21"/>
          <w:lang w:eastAsia="zh-CN"/>
        </w:rPr>
        <w:t xml:space="preserve"> up late</w:t>
      </w:r>
      <w:r>
        <w:rPr>
          <w:rFonts w:hint="eastAsia" w:ascii="Times New Roman" w:hAnsi="Times New Roman" w:eastAsia="宋体" w:cs="Times New Roman"/>
          <w:b w:val="0"/>
          <w:bCs/>
          <w:sz w:val="21"/>
          <w:szCs w:val="21"/>
          <w:lang w:val="en-US" w:eastAsia="zh-CN"/>
        </w:rPr>
        <w:t xml:space="preserve"> to study, my grades remain bad, I was shy in the class, I didn</w:t>
      </w:r>
      <w:r>
        <w:rPr>
          <w:rFonts w:hint="default" w:ascii="Times New Roman" w:hAnsi="Times New Roman" w:eastAsia="宋体" w:cs="Times New Roman"/>
          <w:b w:val="0"/>
          <w:bCs/>
          <w:sz w:val="21"/>
          <w:szCs w:val="21"/>
          <w:lang w:val="en-US" w:eastAsia="zh-CN"/>
        </w:rPr>
        <w:t>’</w:t>
      </w:r>
      <w:r>
        <w:rPr>
          <w:rFonts w:hint="eastAsia" w:ascii="Times New Roman" w:hAnsi="Times New Roman" w:eastAsia="宋体" w:cs="Times New Roman"/>
          <w:b w:val="0"/>
          <w:bCs/>
          <w:sz w:val="21"/>
          <w:szCs w:val="21"/>
          <w:lang w:val="en-US" w:eastAsia="zh-CN"/>
        </w:rPr>
        <w:t>t dare to speak in public.</w:t>
      </w:r>
    </w:p>
    <w:p>
      <w:pPr>
        <w:pStyle w:val="168"/>
        <w:spacing w:line="240" w:lineRule="auto"/>
        <w:ind w:left="400" w:leftChars="200"/>
        <w:jc w:val="both"/>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When the teacher asked me questions, I felt nervous. I didn</w:t>
      </w:r>
      <w:r>
        <w:rPr>
          <w:rFonts w:hint="default" w:ascii="Times New Roman" w:hAnsi="Times New Roman" w:eastAsia="宋体" w:cs="Times New Roman"/>
          <w:b w:val="0"/>
          <w:bCs/>
          <w:sz w:val="21"/>
          <w:szCs w:val="21"/>
          <w:lang w:val="en-US" w:eastAsia="zh-CN"/>
        </w:rPr>
        <w:t>’</w:t>
      </w:r>
      <w:r>
        <w:rPr>
          <w:rFonts w:hint="eastAsia" w:ascii="Times New Roman" w:hAnsi="Times New Roman" w:eastAsia="宋体" w:cs="Times New Roman"/>
          <w:b w:val="0"/>
          <w:bCs/>
          <w:sz w:val="21"/>
          <w:szCs w:val="21"/>
          <w:lang w:val="en-US" w:eastAsia="zh-CN"/>
        </w:rPr>
        <w:t xml:space="preserve">t like reading, even English book. </w:t>
      </w:r>
      <w:r>
        <w:rPr>
          <w:rFonts w:hint="default" w:ascii="Times New Roman" w:hAnsi="Times New Roman" w:eastAsia="宋体" w:cs="Times New Roman"/>
          <w:b w:val="0"/>
          <w:bCs/>
          <w:sz w:val="21"/>
          <w:szCs w:val="21"/>
        </w:rPr>
        <w:t>Now</w:t>
      </w:r>
      <w:r>
        <w:rPr>
          <w:rFonts w:hint="eastAsia" w:ascii="Times New Roman" w:hAnsi="Times New Roman" w:eastAsia="宋体" w:cs="Times New Roman"/>
          <w:b w:val="0"/>
          <w:bCs/>
          <w:sz w:val="21"/>
          <w:szCs w:val="21"/>
          <w:lang w:val="en-US" w:eastAsia="zh-CN"/>
        </w:rPr>
        <w:t xml:space="preserve">, when I have questions, I ask teacher or classmates for help, I am not afraid of answering the questions in front of others. In order to improve my independence, I take an active part in singing activities after. </w:t>
      </w:r>
    </w:p>
    <w:p>
      <w:pPr>
        <w:pStyle w:val="168"/>
        <w:spacing w:line="240" w:lineRule="auto"/>
        <w:ind w:left="400" w:leftChars="200"/>
        <w:jc w:val="both"/>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 xml:space="preserve">        It seems that I am more confident than before.</w:t>
      </w:r>
    </w:p>
    <w:p>
      <w:pPr>
        <w:pStyle w:val="168"/>
        <w:spacing w:line="240" w:lineRule="auto"/>
        <w:jc w:val="both"/>
        <w:rPr>
          <w:rFonts w:hint="default" w:ascii="Times New Roman" w:hAnsi="Times New Roman" w:eastAsia="宋体" w:cs="Times New Roman"/>
          <w:b w:val="0"/>
          <w:color w:val="000000"/>
        </w:rPr>
      </w:pPr>
    </w:p>
    <w:p>
      <w:pPr>
        <w:pStyle w:val="168"/>
        <w:spacing w:line="240" w:lineRule="auto"/>
        <w:jc w:val="both"/>
        <w:rPr>
          <w:rFonts w:hint="default" w:ascii="Times New Roman" w:hAnsi="Times New Roman" w:eastAsia="宋体" w:cs="Times New Roman"/>
          <w:b w:val="0"/>
          <w:color w:val="000000"/>
          <w:lang w:val="en-US" w:eastAsia="zh-CN"/>
        </w:rPr>
      </w:pPr>
    </w:p>
    <w:p>
      <w:pPr>
        <w:pStyle w:val="166"/>
        <w:spacing w:before="133" w:line="240" w:lineRule="auto"/>
        <w:jc w:val="both"/>
        <w:rPr>
          <w:rFonts w:hint="default" w:ascii="Times New Roman" w:hAnsi="Times New Roman" w:eastAsia="宋体" w:cs="Times New Roman"/>
          <w:b w:val="0"/>
          <w:color w:val="000000"/>
          <w:lang w:eastAsia="zh-CN"/>
        </w:rPr>
      </w:pPr>
    </w:p>
    <w:p>
      <w:pPr>
        <w:pStyle w:val="166"/>
        <w:spacing w:before="133" w:line="240" w:lineRule="auto"/>
        <w:jc w:val="both"/>
        <w:rPr>
          <w:rFonts w:hint="default" w:ascii="Times New Roman" w:hAnsi="Times New Roman" w:eastAsia="宋体" w:cs="Times New Roman"/>
          <w:b w:val="0"/>
          <w:color w:val="000000"/>
          <w:lang w:eastAsia="zh-CN"/>
        </w:rPr>
      </w:pPr>
    </w:p>
    <w:p>
      <w:pPr>
        <w:pStyle w:val="166"/>
        <w:spacing w:before="133" w:line="240" w:lineRule="auto"/>
        <w:jc w:val="both"/>
        <w:rPr>
          <w:rFonts w:hint="default" w:ascii="Times New Roman" w:hAnsi="Times New Roman" w:eastAsia="宋体" w:cs="Times New Roman"/>
          <w:b w:val="0"/>
          <w:color w:val="000000"/>
          <w:lang w:eastAsia="zh-C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pPr>
    </w:p>
    <w:p>
      <w:pPr>
        <w:pStyle w:val="166"/>
        <w:spacing w:line="240" w:lineRule="auto"/>
        <w:ind w:left="0" w:firstLine="544"/>
        <w:jc w:val="both"/>
        <w:rPr>
          <w:rFonts w:hint="default" w:ascii="Times New Roman" w:hAnsi="Times New Roman" w:eastAsia="宋体" w:cs="Times New Roman"/>
        </w:rPr>
        <w:sectPr>
          <w:headerReference r:id="rId3" w:type="default"/>
          <w:footerReference r:id="rId4" w:type="default"/>
          <w:pgSz w:w="12240" w:h="15840"/>
          <w:pgMar w:top="1440" w:right="848" w:bottom="1440" w:left="848" w:header="720" w:footer="720" w:gutter="0"/>
          <w:cols w:space="720" w:num="1"/>
          <w:docGrid w:linePitch="360" w:charSpace="0"/>
        </w:sectPr>
      </w:pPr>
    </w:p>
    <w:p>
      <w:pPr>
        <w:spacing w:line="240" w:lineRule="auto"/>
      </w:pPr>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widowControl w:val="0"/>
      <w:tabs>
        <w:tab w:val="center" w:pos="4153"/>
        <w:tab w:val="right" w:pos="8306"/>
      </w:tabs>
      <w:snapToGrid w:val="0"/>
      <w:spacing w:line="240" w:lineRule="auto"/>
      <w:rPr>
        <w:rFonts w:hAnsi="Times New Roman" w:cs="Times New Roman"/>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widowControl w:val="0"/>
      <w:pBdr>
        <w:bottom w:val="none" w:color="auto" w:sz="0" w:space="1"/>
      </w:pBdr>
      <w:snapToGrid w:val="0"/>
      <w:spacing w:line="240" w:lineRule="auto"/>
      <w:jc w:val="both"/>
      <w:rPr>
        <w:rFonts w:hAnsi="Times New Roman" w:cs="Times New Roman"/>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2"/>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6">
    <w:nsid w:val="264481AB"/>
    <w:multiLevelType w:val="singleLevel"/>
    <w:tmpl w:val="264481AB"/>
    <w:lvl w:ilvl="0" w:tentative="0">
      <w:start w:val="21"/>
      <w:numFmt w:val="decimal"/>
      <w:lvlText w:val="%1."/>
      <w:lvlJc w:val="left"/>
      <w:pPr>
        <w:tabs>
          <w:tab w:val="left" w:pos="312"/>
        </w:tabs>
      </w:pPr>
    </w:lvl>
  </w:abstractNum>
  <w:abstractNum w:abstractNumId="7">
    <w:nsid w:val="633B1273"/>
    <w:multiLevelType w:val="singleLevel"/>
    <w:tmpl w:val="633B1273"/>
    <w:lvl w:ilvl="0" w:tentative="0">
      <w:start w:val="49"/>
      <w:numFmt w:val="decimal"/>
      <w:suff w:val="space"/>
      <w:lvlText w:val="%1."/>
      <w:lvlJc w:val="left"/>
    </w:lvl>
  </w:abstractNum>
  <w:abstractNum w:abstractNumId="8">
    <w:nsid w:val="633B70F9"/>
    <w:multiLevelType w:val="singleLevel"/>
    <w:tmpl w:val="633B70F9"/>
    <w:lvl w:ilvl="0" w:tentative="0">
      <w:start w:val="1"/>
      <w:numFmt w:val="upperLetter"/>
      <w:suff w:val="space"/>
      <w:lvlText w:val="%1."/>
      <w:lvlJc w:val="left"/>
    </w:lvl>
  </w:abstractNum>
  <w:abstractNum w:abstractNumId="9">
    <w:nsid w:val="633B8A17"/>
    <w:multiLevelType w:val="singleLevel"/>
    <w:tmpl w:val="633B8A17"/>
    <w:lvl w:ilvl="0" w:tentative="0">
      <w:start w:val="51"/>
      <w:numFmt w:val="decimal"/>
      <w:suff w:val="space"/>
      <w:lvlText w:val="%1."/>
      <w:lvlJc w:val="left"/>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4151FC"/>
    <w:rsid w:val="007E0783"/>
    <w:rsid w:val="00AA1D8D"/>
    <w:rsid w:val="00B47730"/>
    <w:rsid w:val="00C02FC6"/>
    <w:rsid w:val="00CB0664"/>
    <w:rsid w:val="00FC693F"/>
    <w:rsid w:val="01283A82"/>
    <w:rsid w:val="02256F74"/>
    <w:rsid w:val="023C3E18"/>
    <w:rsid w:val="125F797E"/>
    <w:rsid w:val="1FA41954"/>
    <w:rsid w:val="20815E53"/>
    <w:rsid w:val="244C54C0"/>
    <w:rsid w:val="27173C24"/>
    <w:rsid w:val="281156F4"/>
    <w:rsid w:val="298E5F06"/>
    <w:rsid w:val="2DA12D2A"/>
    <w:rsid w:val="38ED0F54"/>
    <w:rsid w:val="3E0219E7"/>
    <w:rsid w:val="40D2029D"/>
    <w:rsid w:val="45E6543A"/>
    <w:rsid w:val="4ADE3892"/>
    <w:rsid w:val="4E973CCC"/>
    <w:rsid w:val="57432371"/>
    <w:rsid w:val="58AA2A5B"/>
    <w:rsid w:val="5F5E2FDC"/>
    <w:rsid w:val="681809C4"/>
    <w:rsid w:val="6AB77960"/>
    <w:rsid w:val="70171169"/>
    <w:rsid w:val="73EA6F6E"/>
    <w:rsid w:val="7A5B601D"/>
    <w:rsid w:val="7AE30632"/>
    <w:rsid w:val="7E64118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before="0" w:after="0" w:line="276" w:lineRule="auto"/>
    </w:pPr>
    <w:rPr>
      <w:rFonts w:ascii="Times New Roman" w:hAnsi="宋体" w:eastAsia="宋体" w:cstheme="minorBidi"/>
      <w:color w:val="000000"/>
      <w:sz w:val="20"/>
      <w:szCs w:val="22"/>
      <w:lang w:val="en-US" w:eastAsia="en-US" w:bidi="ar-SA"/>
    </w:rPr>
  </w:style>
  <w:style w:type="paragraph" w:styleId="2">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150"/>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151"/>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152"/>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153"/>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54"/>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155"/>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32">
    <w:name w:val="Default Paragraph Font"/>
    <w:unhideWhenUsed/>
    <w:qFormat/>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11">
    <w:name w:val="List 3"/>
    <w:basedOn w:val="1"/>
    <w:unhideWhenUsed/>
    <w:qFormat/>
    <w:uiPriority w:val="99"/>
    <w:pPr>
      <w:ind w:left="1080" w:hanging="360"/>
      <w:contextualSpacing/>
    </w:pPr>
  </w:style>
  <w:style w:type="paragraph" w:styleId="12">
    <w:name w:val="List Number 2"/>
    <w:basedOn w:val="1"/>
    <w:unhideWhenUsed/>
    <w:qFormat/>
    <w:uiPriority w:val="99"/>
    <w:pPr>
      <w:numPr>
        <w:ilvl w:val="0"/>
        <w:numId w:val="1"/>
      </w:numPr>
      <w:contextualSpacing/>
    </w:pPr>
  </w:style>
  <w:style w:type="paragraph" w:styleId="13">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Number"/>
    <w:basedOn w:val="1"/>
    <w:unhideWhenUsed/>
    <w:qFormat/>
    <w:uiPriority w:val="99"/>
    <w:pPr>
      <w:numPr>
        <w:ilvl w:val="0"/>
        <w:numId w:val="2"/>
      </w:numPr>
      <w:contextualSpacing/>
    </w:pPr>
  </w:style>
  <w:style w:type="paragraph" w:styleId="15">
    <w:name w:val="caption"/>
    <w:basedOn w:val="1"/>
    <w:next w:val="1"/>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uiPriority w:val="99"/>
    <w:pPr>
      <w:tabs>
        <w:tab w:val="center" w:pos="4680"/>
        <w:tab w:val="right" w:pos="9360"/>
      </w:tabs>
      <w:spacing w:after="0" w:line="240" w:lineRule="auto"/>
    </w:pPr>
  </w:style>
  <w:style w:type="paragraph" w:styleId="25">
    <w:name w:val="header"/>
    <w:basedOn w:val="1"/>
    <w:link w:val="135"/>
    <w:unhideWhenUsed/>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styleId="33">
    <w:name w:val="Strong"/>
    <w:basedOn w:val="32"/>
    <w:qFormat/>
    <w:uiPriority w:val="22"/>
    <w:rPr>
      <w:b/>
      <w:bCs/>
    </w:rPr>
  </w:style>
  <w:style w:type="character" w:styleId="34">
    <w:name w:val="Emphasis"/>
    <w:basedOn w:val="32"/>
    <w:qFormat/>
    <w:uiPriority w:val="20"/>
    <w:rPr>
      <w:i/>
      <w:iCs/>
    </w:r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customStyle="1" w:styleId="135">
    <w:name w:val="Header Char"/>
    <w:basedOn w:val="32"/>
    <w:link w:val="25"/>
    <w:qFormat/>
    <w:uiPriority w:val="99"/>
  </w:style>
  <w:style w:type="character" w:customStyle="1" w:styleId="136">
    <w:name w:val="Footer Char"/>
    <w:basedOn w:val="32"/>
    <w:link w:val="24"/>
    <w:qFormat/>
    <w:uiPriority w:val="99"/>
  </w:style>
  <w:style w:type="paragraph" w:customStyle="1"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32"/>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32"/>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32"/>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143">
    <w:name w:val="List Paragraph"/>
    <w:basedOn w:val="1"/>
    <w:qFormat/>
    <w:uiPriority w:val="34"/>
    <w:pPr>
      <w:ind w:left="720"/>
      <w:contextualSpacing/>
    </w:pPr>
  </w:style>
  <w:style w:type="character" w:customStyle="1" w:styleId="144">
    <w:name w:val="Body Text Char"/>
    <w:basedOn w:val="32"/>
    <w:link w:val="19"/>
    <w:qFormat/>
    <w:uiPriority w:val="99"/>
  </w:style>
  <w:style w:type="character" w:customStyle="1" w:styleId="145">
    <w:name w:val="Body Text 2 Char"/>
    <w:basedOn w:val="32"/>
    <w:link w:val="28"/>
    <w:qFormat/>
    <w:uiPriority w:val="99"/>
  </w:style>
  <w:style w:type="character" w:customStyle="1" w:styleId="146">
    <w:name w:val="Body Text 3 Char"/>
    <w:basedOn w:val="32"/>
    <w:link w:val="17"/>
    <w:qFormat/>
    <w:uiPriority w:val="99"/>
    <w:rPr>
      <w:sz w:val="16"/>
      <w:szCs w:val="16"/>
    </w:rPr>
  </w:style>
  <w:style w:type="character" w:customStyle="1" w:styleId="147">
    <w:name w:val="Macro Text Char"/>
    <w:basedOn w:val="32"/>
    <w:link w:val="13"/>
    <w:qFormat/>
    <w:uiPriority w:val="99"/>
    <w:rPr>
      <w:rFonts w:ascii="Courier" w:hAnsi="Courier"/>
      <w:sz w:val="20"/>
      <w:szCs w:val="20"/>
    </w:rPr>
  </w:style>
  <w:style w:type="paragraph" w:customStyle="1"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32"/>
    <w:link w:val="148"/>
    <w:qFormat/>
    <w:uiPriority w:val="29"/>
    <w:rPr>
      <w:i/>
      <w:iCs/>
      <w:color w:val="000000" w:themeColor="text1"/>
      <w14:textFill>
        <w14:solidFill>
          <w14:schemeClr w14:val="tx1"/>
        </w14:solidFill>
      </w14:textFill>
    </w:rPr>
  </w:style>
  <w:style w:type="character" w:customStyle="1" w:styleId="150">
    <w:name w:val="Heading 4 Char"/>
    <w:basedOn w:val="32"/>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32"/>
    <w:link w:val="6"/>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32"/>
    <w:link w:val="7"/>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32"/>
    <w:link w:val="8"/>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32"/>
    <w:link w:val="9"/>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32"/>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customStyle="1"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32"/>
    <w:link w:val="156"/>
    <w:qFormat/>
    <w:uiPriority w:val="30"/>
    <w:rPr>
      <w:b/>
      <w:bCs/>
      <w:i/>
      <w:iCs/>
      <w:color w:val="4F81BD" w:themeColor="accent1"/>
      <w14:textFill>
        <w14:solidFill>
          <w14:schemeClr w14:val="accent1"/>
        </w14:solidFill>
      </w14:textFill>
    </w:rPr>
  </w:style>
  <w:style w:type="character" w:customStyle="1" w:styleId="158">
    <w:name w:val="Subtle Emphasis"/>
    <w:basedOn w:val="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32"/>
    <w:qFormat/>
    <w:uiPriority w:val="21"/>
    <w:rPr>
      <w:b/>
      <w:bCs/>
      <w:i/>
      <w:iCs/>
      <w:color w:val="4F81BD" w:themeColor="accent1"/>
      <w14:textFill>
        <w14:solidFill>
          <w14:schemeClr w14:val="accent1"/>
        </w14:solidFill>
      </w14:textFill>
    </w:rPr>
  </w:style>
  <w:style w:type="character" w:customStyle="1" w:styleId="160">
    <w:name w:val="Subtle Reference"/>
    <w:basedOn w:val="32"/>
    <w:qFormat/>
    <w:uiPriority w:val="31"/>
    <w:rPr>
      <w:smallCaps/>
      <w:color w:val="C0504D" w:themeColor="accent2"/>
      <w:u w:val="single"/>
      <w14:textFill>
        <w14:solidFill>
          <w14:schemeClr w14:val="accent2"/>
        </w14:solidFill>
      </w14:textFill>
    </w:rPr>
  </w:style>
  <w:style w:type="character" w:customStyle="1" w:styleId="161">
    <w:name w:val="Intense Reference"/>
    <w:basedOn w:val="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32"/>
    <w:qFormat/>
    <w:uiPriority w:val="33"/>
    <w:rPr>
      <w:b/>
      <w:bCs/>
      <w:smallCaps/>
      <w:spacing w:val="5"/>
    </w:rPr>
  </w:style>
  <w:style w:type="paragraph" w:customStyle="1" w:styleId="163">
    <w:name w:val="TOC Heading"/>
    <w:basedOn w:val="2"/>
    <w:next w:val="1"/>
    <w:unhideWhenUsed/>
    <w:qFormat/>
    <w:uiPriority w:val="39"/>
    <w:pPr>
      <w:outlineLvl w:val="9"/>
    </w:pPr>
  </w:style>
  <w:style w:type="paragraph" w:customStyle="1" w:styleId="164">
    <w:name w:val="p_15_微软雅黑"/>
    <w:basedOn w:val="1"/>
    <w:qFormat/>
    <w:uiPriority w:val="0"/>
    <w:rPr>
      <w:rFonts w:ascii="Times New Roman" w:hAnsi="微软雅黑" w:eastAsia="微软雅黑"/>
      <w:b/>
      <w:color w:val="000000"/>
      <w:sz w:val="30"/>
    </w:rPr>
  </w:style>
  <w:style w:type="paragraph" w:customStyle="1" w:styleId="165">
    <w:name w:val="p_14_微软雅黑"/>
    <w:basedOn w:val="1"/>
    <w:qFormat/>
    <w:uiPriority w:val="0"/>
    <w:rPr>
      <w:rFonts w:ascii="Times New Roman" w:hAnsi="微软雅黑" w:eastAsia="微软雅黑"/>
      <w:b/>
      <w:color w:val="000000"/>
      <w:sz w:val="28"/>
    </w:rPr>
  </w:style>
  <w:style w:type="paragraph" w:customStyle="1" w:styleId="166">
    <w:name w:val="p_10_微软雅黑"/>
    <w:basedOn w:val="1"/>
    <w:qFormat/>
    <w:uiPriority w:val="0"/>
    <w:rPr>
      <w:rFonts w:ascii="Times New Roman" w:hAnsi="微软雅黑" w:eastAsia="微软雅黑"/>
      <w:b/>
      <w:color w:val="000000"/>
      <w:sz w:val="21"/>
    </w:rPr>
  </w:style>
  <w:style w:type="paragraph" w:customStyle="1" w:styleId="167">
    <w:name w:val="Other|1"/>
    <w:basedOn w:val="1"/>
    <w:qFormat/>
    <w:uiPriority w:val="0"/>
    <w:pPr>
      <w:widowControl w:val="0"/>
      <w:shd w:val="clear" w:color="auto" w:fill="auto"/>
      <w:spacing w:line="350" w:lineRule="auto"/>
      <w:ind w:firstLine="40"/>
    </w:pPr>
    <w:rPr>
      <w:sz w:val="20"/>
      <w:szCs w:val="20"/>
      <w:u w:val="none"/>
      <w:shd w:val="clear" w:color="auto" w:fill="auto"/>
    </w:rPr>
  </w:style>
  <w:style w:type="paragraph" w:customStyle="1" w:styleId="168">
    <w:name w:val="p_12_微软雅黑"/>
    <w:basedOn w:val="1"/>
    <w:qFormat/>
    <w:uiPriority w:val="0"/>
    <w:rPr>
      <w:rFonts w:ascii="Times New Roman" w:hAnsi="微软雅黑" w:eastAsia="微软雅黑"/>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Administrator</cp:lastModifiedBy>
  <dcterms:modified xsi:type="dcterms:W3CDTF">2022-10-11T11:09:47Z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